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19F3AE" w14:textId="5277C8B7" w:rsidR="007166CE" w:rsidRDefault="005F21CD" w:rsidP="003D5419">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85C06E5" wp14:editId="3E3D883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0A62FB5" w14:textId="77777777" w:rsidR="007166CE" w:rsidRDefault="007166CE" w:rsidP="003D5419">
      <w:pPr>
        <w:pStyle w:val="berschrift1"/>
      </w:pPr>
      <w:r>
        <w:br w:type="page"/>
      </w:r>
      <w:r>
        <w:lastRenderedPageBreak/>
        <w:t>Vorwort</w:t>
      </w:r>
    </w:p>
    <w:p w14:paraId="7280EFE5" w14:textId="77777777" w:rsidR="007166CE" w:rsidRDefault="007E1779" w:rsidP="003D5419">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780066C" w14:textId="77777777" w:rsidR="007E1779" w:rsidRDefault="008D7463" w:rsidP="003D5419">
      <w:r>
        <w:t xml:space="preserve">Dieses Jahr hat uns allen eine Menge abverlangt – doch Gott hat uns hindurchgetragen. </w:t>
      </w:r>
    </w:p>
    <w:p w14:paraId="65833C2B" w14:textId="77777777" w:rsidR="008D7463" w:rsidRDefault="008D7463" w:rsidP="003D5419">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6A81CC7" w14:textId="77777777" w:rsidR="007E1779" w:rsidRDefault="007E1779" w:rsidP="003D5419">
      <w:r>
        <w:t>Vielleicht hat aber auch der eine oder die andere Lust, mitzumachen und neue Bücher zu erstellen – sprecht mich einfach an.</w:t>
      </w:r>
    </w:p>
    <w:p w14:paraId="2A64F25C" w14:textId="77777777" w:rsidR="007166CE" w:rsidRDefault="007166CE" w:rsidP="003D5419">
      <w:r>
        <w:t>Euch allen wünsche ich Gottes reichen Segen und dass Ihr für Euch interessante Texte hier findet. Für Anregungen bin ich immer dankbar.</w:t>
      </w:r>
    </w:p>
    <w:p w14:paraId="7DB274D5" w14:textId="77777777" w:rsidR="007166CE" w:rsidRDefault="007166CE" w:rsidP="003D5419">
      <w:r>
        <w:t>Gruß &amp; Segen,</w:t>
      </w:r>
    </w:p>
    <w:p w14:paraId="4238FF2C" w14:textId="77777777" w:rsidR="007166CE" w:rsidRDefault="007166CE" w:rsidP="003D5419">
      <w:r>
        <w:t>Andreas</w:t>
      </w:r>
    </w:p>
    <w:p w14:paraId="1FA21520" w14:textId="77777777" w:rsidR="0022039F" w:rsidRDefault="007166CE" w:rsidP="003D5419">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BF74ED4" w14:textId="77777777" w:rsidR="003D5419" w:rsidRDefault="003D5419" w:rsidP="003D5419">
      <w:pPr>
        <w:pStyle w:val="berschrift1"/>
      </w:pPr>
      <w:r>
        <w:rPr>
          <w:rStyle w:val="screen-reader-text"/>
        </w:rPr>
        <w:t>Ach! daß wir Friede sollten hören,</w:t>
      </w:r>
      <w:r>
        <w:t xml:space="preserve"> </w:t>
      </w:r>
    </w:p>
    <w:p w14:paraId="7997E7BD" w14:textId="77777777" w:rsidR="003D5419" w:rsidRDefault="003D5419" w:rsidP="003D5419">
      <w:pPr>
        <w:pStyle w:val="StandardWeb"/>
      </w:pPr>
      <w:r>
        <w:t>Ach! daß wir Friede sollten hören,</w:t>
      </w:r>
      <w:r>
        <w:br/>
        <w:t>in unsers Gottes Heiligthum,</w:t>
      </w:r>
      <w:r>
        <w:br/>
        <w:t>so wird uns keine Furcht bethören,</w:t>
      </w:r>
      <w:r>
        <w:br/>
        <w:t>denn Gott ist unser Sieg und Ruhm.</w:t>
      </w:r>
      <w:r>
        <w:br/>
        <w:t>Wir stimmen ein mit unserm Liede:</w:t>
      </w:r>
      <w:r>
        <w:br/>
        <w:t>du Friedefürst, gib Friede, Friede!</w:t>
      </w:r>
    </w:p>
    <w:p w14:paraId="53A23DDD" w14:textId="77777777" w:rsidR="003D5419" w:rsidRDefault="003D5419" w:rsidP="003D5419">
      <w:pPr>
        <w:pStyle w:val="StandardWeb"/>
      </w:pPr>
      <w:r>
        <w:t>Laß Güt‘ und Treue sich begegnen,</w:t>
      </w:r>
      <w:r>
        <w:br/>
        <w:t>es küsse Fried‘ und Recht sich hier,</w:t>
      </w:r>
      <w:r>
        <w:br/>
        <w:t>laß Sieg und Glück vom Himmel regnen,</w:t>
      </w:r>
      <w:r>
        <w:br/>
        <w:t>auf Erden wachse Treu‘ herfür.</w:t>
      </w:r>
      <w:r>
        <w:br/>
        <w:t>Wir stimmen ein mit unserm Liede:</w:t>
      </w:r>
      <w:r>
        <w:br/>
        <w:t>du Friedefürst, gib Friede, Friede!</w:t>
      </w:r>
    </w:p>
    <w:p w14:paraId="122C1909" w14:textId="77777777" w:rsidR="003D5419" w:rsidRDefault="003D5419" w:rsidP="003D5419">
      <w:pPr>
        <w:pStyle w:val="StandardWeb"/>
      </w:pPr>
      <w:r>
        <w:t>So singt man in gerechten Hütten,</w:t>
      </w:r>
      <w:r>
        <w:br/>
        <w:t>so klingt, was deinen Ruhm erhöht;</w:t>
      </w:r>
      <w:r>
        <w:br/>
        <w:t>du wirst mit Gutem uns beschütten,</w:t>
      </w:r>
      <w:r>
        <w:br/>
        <w:t>daß unser Land im Wachsthum steht.</w:t>
      </w:r>
      <w:r>
        <w:br/>
        <w:t>Wir stimmen ein mit unserm Liede:</w:t>
      </w:r>
      <w:r>
        <w:br/>
        <w:t>du Friedefürst, gib Friede, Friede!</w:t>
      </w:r>
    </w:p>
    <w:p w14:paraId="2EBAEEDE" w14:textId="77777777" w:rsidR="003D5419" w:rsidRDefault="003D5419" w:rsidP="003D5419">
      <w:pPr>
        <w:pStyle w:val="berschrift1"/>
      </w:pPr>
      <w:r>
        <w:rPr>
          <w:rStyle w:val="screen-reader-text"/>
        </w:rPr>
        <w:t>Ach Jesu, nimm mein Herz von mir</w:t>
      </w:r>
      <w:r>
        <w:t xml:space="preserve"> </w:t>
      </w:r>
    </w:p>
    <w:p w14:paraId="546A7F82" w14:textId="77777777" w:rsidR="003D5419" w:rsidRDefault="003D5419" w:rsidP="003D5419">
      <w:pPr>
        <w:pStyle w:val="StandardWeb"/>
      </w:pPr>
      <w:r>
        <w:t>Ach Jesu, nimm mein Herz von mir,</w:t>
      </w:r>
      <w:r>
        <w:br/>
        <w:t>nur deine soll es seyn;</w:t>
      </w:r>
      <w:r>
        <w:br/>
        <w:t>nichts mehr begehr‘ ich sonst von dir,</w:t>
      </w:r>
      <w:r>
        <w:br/>
        <w:t>als deinen Gnadenschein.</w:t>
      </w:r>
    </w:p>
    <w:p w14:paraId="14AA754C" w14:textId="77777777" w:rsidR="003D5419" w:rsidRDefault="003D5419" w:rsidP="003D5419">
      <w:pPr>
        <w:pStyle w:val="StandardWeb"/>
      </w:pPr>
      <w:r>
        <w:t>Umfasse mich mit deiner Huld,</w:t>
      </w:r>
      <w:r>
        <w:br/>
        <w:t>reich‘ mir so Herz als Hand,</w:t>
      </w:r>
      <w:r>
        <w:br/>
        <w:t>so bleib‘ ich ewig in der Schuld</w:t>
      </w:r>
      <w:r>
        <w:br/>
        <w:t>und du mein Unterpfand.</w:t>
      </w:r>
    </w:p>
    <w:p w14:paraId="6A629AA1" w14:textId="77777777" w:rsidR="003D5419" w:rsidRDefault="003D5419" w:rsidP="003D5419">
      <w:pPr>
        <w:pStyle w:val="StandardWeb"/>
      </w:pPr>
      <w:r>
        <w:t xml:space="preserve">Laß mir nichts </w:t>
      </w:r>
      <w:proofErr w:type="spellStart"/>
      <w:r>
        <w:t>Angenehmers</w:t>
      </w:r>
      <w:proofErr w:type="spellEnd"/>
      <w:r>
        <w:t xml:space="preserve"> seyn</w:t>
      </w:r>
      <w:r>
        <w:br/>
        <w:t>als deine Liebesgluth,</w:t>
      </w:r>
      <w:r>
        <w:br/>
        <w:t>vor dieser weichet alle Pein,</w:t>
      </w:r>
      <w:r>
        <w:br/>
        <w:t>denn sie macht alles gut.</w:t>
      </w:r>
    </w:p>
    <w:p w14:paraId="63D31144" w14:textId="77777777" w:rsidR="003D5419" w:rsidRDefault="003D5419" w:rsidP="003D5419">
      <w:pPr>
        <w:pStyle w:val="StandardWeb"/>
      </w:pPr>
      <w:r>
        <w:t xml:space="preserve">Nimm mich der Welt und </w:t>
      </w:r>
      <w:proofErr w:type="spellStart"/>
      <w:r>
        <w:t>gieb</w:t>
      </w:r>
      <w:proofErr w:type="spellEnd"/>
      <w:r>
        <w:t xml:space="preserve"> mich dir,</w:t>
      </w:r>
      <w:r>
        <w:br/>
        <w:t>schreib‘ dich in meine Brust,</w:t>
      </w:r>
      <w:r>
        <w:br/>
        <w:t>ein himmlisch Herze sey in mir,</w:t>
      </w:r>
      <w:r>
        <w:br/>
        <w:t>ergötzt durch deine Lust.</w:t>
      </w:r>
    </w:p>
    <w:p w14:paraId="334A446E" w14:textId="77777777" w:rsidR="003D5419" w:rsidRDefault="003D5419" w:rsidP="003D5419">
      <w:pPr>
        <w:pStyle w:val="StandardWeb"/>
      </w:pPr>
      <w:r>
        <w:t>Hab‘ ich dich nur, so kann mein Geist</w:t>
      </w:r>
      <w:r>
        <w:br/>
        <w:t>recht wohl vergnüget seyn;</w:t>
      </w:r>
      <w:r>
        <w:br/>
        <w:t>ich suche nichts was irdisch heißt,</w:t>
      </w:r>
      <w:r>
        <w:br/>
        <w:t>nur, Jesu, dich allein.</w:t>
      </w:r>
    </w:p>
    <w:p w14:paraId="042BEB70" w14:textId="77777777" w:rsidR="003D5419" w:rsidRDefault="003D5419" w:rsidP="003D5419">
      <w:pPr>
        <w:pStyle w:val="berschrift1"/>
      </w:pPr>
      <w:r>
        <w:t>Ach! wenn ich dich, mein Gott, nur habe</w:t>
      </w:r>
    </w:p>
    <w:p w14:paraId="23F3D8EB" w14:textId="77777777" w:rsidR="003D5419" w:rsidRDefault="003D5419" w:rsidP="003D5419">
      <w:pPr>
        <w:pStyle w:val="StandardWeb"/>
      </w:pPr>
      <w:r>
        <w:t>Ach! wenn ich dich, mein Gott, nur habe,</w:t>
      </w:r>
      <w:r>
        <w:br/>
        <w:t>nach Erd‘ und Himmel frag‘ ich nicht.</w:t>
      </w:r>
      <w:r>
        <w:br/>
        <w:t>Nichts ist, das meine Seele labe,</w:t>
      </w:r>
      <w:r>
        <w:br/>
        <w:t>als du, mein Gott, mein Trost und Licht!</w:t>
      </w:r>
      <w:r>
        <w:br/>
        <w:t>Rühmt sich die Welt mit ihrer Lust,</w:t>
      </w:r>
      <w:r>
        <w:br/>
        <w:t>ohn‘ dich ist mir kein Trost bewußt.</w:t>
      </w:r>
    </w:p>
    <w:p w14:paraId="5CD56FCF" w14:textId="77777777" w:rsidR="003D5419" w:rsidRDefault="003D5419" w:rsidP="003D5419">
      <w:pPr>
        <w:pStyle w:val="StandardWeb"/>
      </w:pPr>
      <w:r>
        <w:t>Soll Leib und Seele mir verschmachten,</w:t>
      </w:r>
      <w:r>
        <w:br/>
        <w:t>ich hoffe doch getrost auf dich;</w:t>
      </w:r>
      <w:r>
        <w:br/>
        <w:t>nichts will ich alle Plagen achten,</w:t>
      </w:r>
      <w:r>
        <w:br/>
        <w:t>an dir allein erquick‘ ich mich,</w:t>
      </w:r>
      <w:r>
        <w:br/>
        <w:t>regt sich auch alles wider mich,</w:t>
      </w:r>
      <w:r>
        <w:br/>
        <w:t>es bleibt dabei, ich liebe dich.</w:t>
      </w:r>
    </w:p>
    <w:p w14:paraId="032F3A22" w14:textId="77777777" w:rsidR="003D5419" w:rsidRDefault="003D5419" w:rsidP="003D5419">
      <w:pPr>
        <w:pStyle w:val="StandardWeb"/>
      </w:pPr>
      <w:r>
        <w:t>Hab‘ ich nur dich, so hab‘ ich Alles,</w:t>
      </w:r>
      <w:r>
        <w:br/>
        <w:t>was meine Seele wünschen kann;</w:t>
      </w:r>
      <w:r>
        <w:br/>
        <w:t xml:space="preserve">auch </w:t>
      </w:r>
      <w:proofErr w:type="spellStart"/>
      <w:r>
        <w:t>fürcht</w:t>
      </w:r>
      <w:proofErr w:type="spellEnd"/>
      <w:r>
        <w:t>‘ ich mich gar keines Falles,</w:t>
      </w:r>
      <w:r>
        <w:br/>
        <w:t>liebst du mich nur, was ficht mich an?</w:t>
      </w:r>
      <w:r>
        <w:br/>
        <w:t>drum spricht mein Herz: du bist mein Theil,</w:t>
      </w:r>
      <w:r>
        <w:br/>
        <w:t>in dir ist meiner Seelen Heil.</w:t>
      </w:r>
    </w:p>
    <w:p w14:paraId="1D301B99" w14:textId="77777777" w:rsidR="003D5419" w:rsidRDefault="003D5419" w:rsidP="003D5419">
      <w:pPr>
        <w:pStyle w:val="berschrift1"/>
        <w:rPr>
          <w:szCs w:val="36"/>
        </w:rPr>
      </w:pPr>
      <w:r w:rsidRPr="003D5419">
        <w:t>Der Tod ist todt, das Leben lebet</w:t>
      </w:r>
      <w:r>
        <w:t xml:space="preserve"> </w:t>
      </w:r>
    </w:p>
    <w:p w14:paraId="599F8017" w14:textId="77777777" w:rsidR="003D5419" w:rsidRDefault="003D5419" w:rsidP="003D5419">
      <w:pPr>
        <w:pStyle w:val="StandardWeb"/>
      </w:pPr>
      <w:r>
        <w:t>Der Tod ist todt, das Leben lebet,</w:t>
      </w:r>
      <w:r>
        <w:br/>
        <w:t>Das Grab ist selbst begraben nun;</w:t>
      </w:r>
      <w:r>
        <w:br/>
        <w:t>Mein Jesus, der sein Haupt erhebet,</w:t>
      </w:r>
      <w:r>
        <w:br/>
        <w:t>Will ferner nicht im Kerker ruhn</w:t>
      </w:r>
      <w:r>
        <w:br/>
        <w:t>Und stellt mir diese Loosung für:</w:t>
      </w:r>
      <w:r>
        <w:br/>
        <w:t>Ich leb, und ihr lebt auch mit mir.</w:t>
      </w:r>
    </w:p>
    <w:p w14:paraId="5701E572" w14:textId="77777777" w:rsidR="003D5419" w:rsidRDefault="003D5419" w:rsidP="003D5419">
      <w:pPr>
        <w:pStyle w:val="StandardWeb"/>
      </w:pPr>
      <w:r>
        <w:t>Nun liegt der Tod zu meinen Füßen,</w:t>
      </w:r>
      <w:r>
        <w:br/>
        <w:t>Des Lebens Fürste stirbt nicht mehr.</w:t>
      </w:r>
      <w:r>
        <w:br/>
        <w:t>Er weiß die Gräber aufzuschließen,</w:t>
      </w:r>
      <w:r>
        <w:br/>
        <w:t>Er stürzt das bloße Sündenheer.</w:t>
      </w:r>
      <w:r>
        <w:br/>
        <w:t>Das Siegeslied klingt herrlich hier:</w:t>
      </w:r>
      <w:r>
        <w:br/>
        <w:t>Ich leb, und ihr lebt auch mit mir.</w:t>
      </w:r>
    </w:p>
    <w:p w14:paraId="7ECC2040" w14:textId="77777777" w:rsidR="003D5419" w:rsidRDefault="003D5419" w:rsidP="003D5419">
      <w:pPr>
        <w:pStyle w:val="StandardWeb"/>
      </w:pPr>
      <w:r>
        <w:t>Mein Jesus, Wahrheit, Weg und Leben,</w:t>
      </w:r>
      <w:r>
        <w:br/>
        <w:t>Der Leben hat und Leben gibt,</w:t>
      </w:r>
      <w:r>
        <w:br/>
        <w:t>Wie soll ich den Triumph erheben,</w:t>
      </w:r>
      <w:r>
        <w:br/>
        <w:t xml:space="preserve">Der </w:t>
      </w:r>
      <w:proofErr w:type="spellStart"/>
      <w:r>
        <w:t>Rach</w:t>
      </w:r>
      <w:proofErr w:type="spellEnd"/>
      <w:r>
        <w:t>‘ an meinen Feinden übt!</w:t>
      </w:r>
      <w:r>
        <w:br/>
        <w:t>Sie liegen dort, du rufest hier:</w:t>
      </w:r>
      <w:r>
        <w:br/>
        <w:t>Ich leb, und ihr lebt auch mit mir.</w:t>
      </w:r>
    </w:p>
    <w:p w14:paraId="77FE2F48" w14:textId="77777777" w:rsidR="003D5419" w:rsidRDefault="003D5419" w:rsidP="003D5419">
      <w:pPr>
        <w:pStyle w:val="StandardWeb"/>
      </w:pPr>
      <w:r>
        <w:t>Das Haupt belebet seine Glieder,</w:t>
      </w:r>
      <w:r>
        <w:br/>
        <w:t>Wer wollte denn gestorben sein?</w:t>
      </w:r>
      <w:r>
        <w:br/>
        <w:t>Die Lebenssonne scheint uns wieder</w:t>
      </w:r>
      <w:r>
        <w:br/>
        <w:t>Und leuchtet bis ins Grab hinein,</w:t>
      </w:r>
      <w:r>
        <w:br/>
        <w:t>Da lesen wir die Grabschrift hier:</w:t>
      </w:r>
      <w:r>
        <w:br/>
        <w:t>Ich leb, und ihr lebt auch mit mir.</w:t>
      </w:r>
    </w:p>
    <w:p w14:paraId="6D68DD0E" w14:textId="77777777" w:rsidR="003D5419" w:rsidRDefault="003D5419" w:rsidP="003D5419">
      <w:pPr>
        <w:pStyle w:val="StandardWeb"/>
      </w:pPr>
      <w:r>
        <w:t>O todter Tod, wie kannst du schrecken?</w:t>
      </w:r>
      <w:r>
        <w:br/>
        <w:t>Mein Jesus nimmt das Schrecken hin.</w:t>
      </w:r>
      <w:r>
        <w:br/>
        <w:t>Wie er sich selbsten kann erwecken,</w:t>
      </w:r>
      <w:r>
        <w:br/>
        <w:t>So werden wir erweckt durch ihn.</w:t>
      </w:r>
      <w:r>
        <w:br/>
        <w:t>Wenn Jesus lebt, so leben wir:</w:t>
      </w:r>
      <w:r>
        <w:br/>
        <w:t>Ich leb, und ihr lebt auch mit mir.</w:t>
      </w:r>
    </w:p>
    <w:p w14:paraId="04399CBC" w14:textId="77777777" w:rsidR="003D5419" w:rsidRDefault="003D5419" w:rsidP="003D5419">
      <w:pPr>
        <w:pStyle w:val="berschrift1"/>
      </w:pPr>
      <w:r>
        <w:rPr>
          <w:rStyle w:val="screen-reader-text"/>
        </w:rPr>
        <w:t>Du Gesegneter des Herrn</w:t>
      </w:r>
      <w:r>
        <w:t xml:space="preserve"> </w:t>
      </w:r>
    </w:p>
    <w:p w14:paraId="313E7991" w14:textId="77777777" w:rsidR="003D5419" w:rsidRDefault="003D5419" w:rsidP="003D5419">
      <w:pPr>
        <w:pStyle w:val="StandardWeb"/>
      </w:pPr>
      <w:r>
        <w:t>Du Gesegneter des Herrn,</w:t>
      </w:r>
      <w:r>
        <w:br/>
        <w:t>Warum willst du draußen stehen?</w:t>
      </w:r>
      <w:r>
        <w:br/>
        <w:t>Komme doch, o Jakobsstern,</w:t>
      </w:r>
      <w:r>
        <w:br/>
        <w:t>In uns allen aufzugehen,</w:t>
      </w:r>
      <w:r>
        <w:br/>
        <w:t>Eile doch, o werther Gast,</w:t>
      </w:r>
      <w:r>
        <w:br/>
        <w:t>Nimm in unsern Herzen Rast.</w:t>
      </w:r>
    </w:p>
    <w:p w14:paraId="44CA7C07" w14:textId="77777777" w:rsidR="003D5419" w:rsidRDefault="003D5419" w:rsidP="003D5419">
      <w:pPr>
        <w:pStyle w:val="StandardWeb"/>
      </w:pPr>
      <w:r>
        <w:t>Glaub und Liebe gehen dir,</w:t>
      </w:r>
      <w:r>
        <w:br/>
        <w:t>O Immanuel, entgegen.</w:t>
      </w:r>
      <w:r>
        <w:br/>
        <w:t>Was wir haben, wollen wir</w:t>
      </w:r>
      <w:r>
        <w:br/>
        <w:t>Dir zu deinen Füßen legen.</w:t>
      </w:r>
      <w:r>
        <w:br/>
        <w:t>Du bist unser Fleisch und Blut,</w:t>
      </w:r>
      <w:r>
        <w:br/>
        <w:t>Darum sind wir wohlgemuth.</w:t>
      </w:r>
    </w:p>
    <w:p w14:paraId="2704F5E8" w14:textId="77777777" w:rsidR="003D5419" w:rsidRDefault="003D5419" w:rsidP="003D5419">
      <w:pPr>
        <w:pStyle w:val="StandardWeb"/>
      </w:pPr>
      <w:r>
        <w:t xml:space="preserve">Du bist kommen und </w:t>
      </w:r>
      <w:proofErr w:type="spellStart"/>
      <w:r>
        <w:t>kömmst</w:t>
      </w:r>
      <w:proofErr w:type="spellEnd"/>
      <w:r>
        <w:t xml:space="preserve"> noch</w:t>
      </w:r>
      <w:r>
        <w:br/>
        <w:t>In dem Wort und Sacramente,</w:t>
      </w:r>
      <w:r>
        <w:br/>
        <w:t>Und dein Zion freut sich hoch</w:t>
      </w:r>
      <w:r>
        <w:br/>
        <w:t>Unter deinem Kirchadvente.</w:t>
      </w:r>
      <w:r>
        <w:br/>
        <w:t>Ihre Töchter singen dir</w:t>
      </w:r>
      <w:r>
        <w:br/>
        <w:t>Lauter Hosianna für.</w:t>
      </w:r>
    </w:p>
    <w:p w14:paraId="045A8533" w14:textId="77777777" w:rsidR="003D5419" w:rsidRDefault="003D5419" w:rsidP="003D5419">
      <w:pPr>
        <w:pStyle w:val="StandardWeb"/>
      </w:pPr>
      <w:r>
        <w:t>Hochgelobter Davidssohn,</w:t>
      </w:r>
      <w:r>
        <w:br/>
        <w:t>Laß dich auf dem Wege küssen,</w:t>
      </w:r>
      <w:r>
        <w:br/>
        <w:t>Hier steht noch dein Gnadenthron.</w:t>
      </w:r>
      <w:r>
        <w:br/>
        <w:t>Wo wir diese Zeit vermissen,</w:t>
      </w:r>
      <w:r>
        <w:br/>
        <w:t>Ach so kommt dein Richterstuhl</w:t>
      </w:r>
      <w:r>
        <w:br/>
        <w:t>Und zeigt uns den Höllenpfuhl.</w:t>
      </w:r>
    </w:p>
    <w:p w14:paraId="1FB4A6AF" w14:textId="77777777" w:rsidR="003D5419" w:rsidRDefault="003D5419" w:rsidP="003D5419">
      <w:pPr>
        <w:pStyle w:val="StandardWeb"/>
      </w:pPr>
      <w:r>
        <w:t>Kehrst du noch in Gnaden ein,</w:t>
      </w:r>
      <w:r>
        <w:br/>
        <w:t>Ach so laß dich feste halten,</w:t>
      </w:r>
      <w:r>
        <w:br/>
        <w:t>Und uns immer munter sein,</w:t>
      </w:r>
      <w:r>
        <w:br/>
        <w:t>Auch im Glauben nicht erkalten;</w:t>
      </w:r>
      <w:r>
        <w:br/>
        <w:t>Denn die erste Zukunft macht,</w:t>
      </w:r>
      <w:r>
        <w:br/>
        <w:t>Daß man bei der letzten lacht.</w:t>
      </w:r>
    </w:p>
    <w:p w14:paraId="706B410B" w14:textId="77777777" w:rsidR="003D5419" w:rsidRDefault="003D5419" w:rsidP="003D5419">
      <w:pPr>
        <w:pStyle w:val="StandardWeb"/>
      </w:pPr>
      <w:r>
        <w:t>Ach, da gehn wir aus dem Kerker,</w:t>
      </w:r>
      <w:r>
        <w:br/>
        <w:t>Heben unser Haupt empor,</w:t>
      </w:r>
      <w:r>
        <w:br/>
        <w:t>Zions schöner Sternenerker</w:t>
      </w:r>
      <w:r>
        <w:br/>
        <w:t>Oeffnet uns alsdann das Thor,</w:t>
      </w:r>
      <w:r>
        <w:br/>
        <w:t>In die Stadt, wo man erfreut</w:t>
      </w:r>
      <w:r>
        <w:br/>
        <w:t>Ewig Hosianna schreit.</w:t>
      </w:r>
    </w:p>
    <w:p w14:paraId="275E4124" w14:textId="69CCB385" w:rsidR="003D5419" w:rsidRDefault="003D5419" w:rsidP="003D5419">
      <w:pPr>
        <w:pStyle w:val="berschrift1"/>
        <w:rPr>
          <w:szCs w:val="36"/>
        </w:rPr>
      </w:pPr>
      <w:r w:rsidRPr="003D5419">
        <w:t xml:space="preserve">Du Herr der </w:t>
      </w:r>
      <w:proofErr w:type="spellStart"/>
      <w:r w:rsidRPr="003D5419">
        <w:t>Seraphinen</w:t>
      </w:r>
      <w:proofErr w:type="spellEnd"/>
      <w:r>
        <w:t xml:space="preserve"> </w:t>
      </w:r>
    </w:p>
    <w:p w14:paraId="1E9BF640" w14:textId="77777777" w:rsidR="003D5419" w:rsidRDefault="003D5419" w:rsidP="003D5419">
      <w:pPr>
        <w:pStyle w:val="StandardWeb"/>
      </w:pPr>
      <w:r>
        <w:t xml:space="preserve">Du Herr der </w:t>
      </w:r>
      <w:proofErr w:type="spellStart"/>
      <w:r>
        <w:t>Seraphinen</w:t>
      </w:r>
      <w:proofErr w:type="spellEnd"/>
      <w:r>
        <w:t>,</w:t>
      </w:r>
      <w:r>
        <w:br/>
        <w:t>Dem tausend Engel dienen</w:t>
      </w:r>
      <w:r>
        <w:br/>
        <w:t xml:space="preserve">Und zu Gebote </w:t>
      </w:r>
      <w:proofErr w:type="spellStart"/>
      <w:r>
        <w:t>steh’n</w:t>
      </w:r>
      <w:proofErr w:type="spellEnd"/>
      <w:r>
        <w:t>,</w:t>
      </w:r>
      <w:r>
        <w:br/>
        <w:t>Du übergroßer Meister</w:t>
      </w:r>
      <w:r>
        <w:br/>
        <w:t>Der wunderschönen Geister,</w:t>
      </w:r>
      <w:r>
        <w:br/>
        <w:t xml:space="preserve">Mein Mund soll deinen Ruhm </w:t>
      </w:r>
      <w:proofErr w:type="spellStart"/>
      <w:r>
        <w:t>erhöh’n</w:t>
      </w:r>
      <w:proofErr w:type="spellEnd"/>
      <w:r>
        <w:t>.</w:t>
      </w:r>
    </w:p>
    <w:p w14:paraId="6042C1FA" w14:textId="6D0FEABA" w:rsidR="003D5419" w:rsidRDefault="003D5419" w:rsidP="003D5419">
      <w:pPr>
        <w:pStyle w:val="StandardWeb"/>
      </w:pPr>
      <w:r>
        <w:t xml:space="preserve">Die </w:t>
      </w:r>
      <w:proofErr w:type="spellStart"/>
      <w:r>
        <w:t>engelischen</w:t>
      </w:r>
      <w:proofErr w:type="spellEnd"/>
      <w:r>
        <w:t xml:space="preserve"> Thronen,</w:t>
      </w:r>
      <w:r>
        <w:br/>
        <w:t>Die in dem Himmel wohnen,</w:t>
      </w:r>
      <w:r>
        <w:br/>
        <w:t>Gibst du zu meiner Wacht;</w:t>
      </w:r>
      <w:r>
        <w:br/>
        <w:t>Sie seh’n dein Angesichte</w:t>
      </w:r>
      <w:r>
        <w:br/>
        <w:t xml:space="preserve">In höchst </w:t>
      </w:r>
      <w:proofErr w:type="spellStart"/>
      <w:r>
        <w:t>vollkommnem</w:t>
      </w:r>
      <w:proofErr w:type="spellEnd"/>
      <w:r>
        <w:t xml:space="preserve"> Lichte</w:t>
      </w:r>
      <w:r>
        <w:br/>
        <w:t>Doch nehmen sie mich auch in Acht.</w:t>
      </w:r>
    </w:p>
    <w:p w14:paraId="7C186DA8" w14:textId="77777777" w:rsidR="003D5419" w:rsidRDefault="003D5419" w:rsidP="003D5419">
      <w:pPr>
        <w:pStyle w:val="StandardWeb"/>
      </w:pPr>
      <w:r>
        <w:t>Das sind die starken Helden,</w:t>
      </w:r>
      <w:r>
        <w:br/>
        <w:t>Die deinen Rath vermelden,</w:t>
      </w:r>
      <w:r>
        <w:br/>
        <w:t>Du Großfürst Michael;</w:t>
      </w:r>
      <w:r>
        <w:br/>
        <w:t>Das sind die Feuerflammen,</w:t>
      </w:r>
      <w:r>
        <w:br/>
        <w:t>Die schlagen stets zusammen</w:t>
      </w:r>
      <w:r>
        <w:br/>
        <w:t>Um frommer Christen Leib und Seel‘.</w:t>
      </w:r>
    </w:p>
    <w:p w14:paraId="5033BE11" w14:textId="77777777" w:rsidR="003D5419" w:rsidRDefault="003D5419" w:rsidP="003D5419">
      <w:pPr>
        <w:pStyle w:val="StandardWeb"/>
      </w:pPr>
      <w:r>
        <w:t>Ich preise deine Güte</w:t>
      </w:r>
      <w:r>
        <w:br/>
        <w:t>Mit dankbarem Gemüthe</w:t>
      </w:r>
      <w:r>
        <w:br/>
        <w:t>Für diese Wunderschaar;</w:t>
      </w:r>
      <w:r>
        <w:br/>
        <w:t>Ich rühme deine Rechte</w:t>
      </w:r>
      <w:r>
        <w:br/>
        <w:t>Für diese Gnadenknechte</w:t>
      </w:r>
      <w:r>
        <w:br/>
        <w:t>Bei denen ich ganz sicher war.</w:t>
      </w:r>
    </w:p>
    <w:p w14:paraId="6C0F6BB6" w14:textId="16ACD39D" w:rsidR="003D5419" w:rsidRDefault="003D5419" w:rsidP="003D5419">
      <w:pPr>
        <w:pStyle w:val="StandardWeb"/>
      </w:pPr>
      <w:r>
        <w:t>Gib ferner diese Wache,</w:t>
      </w:r>
      <w:r>
        <w:br/>
        <w:t>Daß sie zu einem Dache</w:t>
      </w:r>
      <w:r>
        <w:br/>
        <w:t>Mir wider Alles sei;</w:t>
      </w:r>
      <w:r>
        <w:br/>
        <w:t>Laß sie auf meinen Wegen</w:t>
      </w:r>
      <w:r>
        <w:br/>
        <w:t>Die Hand mir unterlegen,</w:t>
      </w:r>
      <w:r>
        <w:br/>
        <w:t xml:space="preserve">So ist mein Fuß </w:t>
      </w:r>
      <w:proofErr w:type="spellStart"/>
      <w:r>
        <w:t>vor’m</w:t>
      </w:r>
      <w:proofErr w:type="spellEnd"/>
      <w:r>
        <w:t xml:space="preserve"> Stoßen frei.</w:t>
      </w:r>
    </w:p>
    <w:p w14:paraId="26A427A5" w14:textId="77777777" w:rsidR="003D5419" w:rsidRDefault="003D5419" w:rsidP="003D5419">
      <w:pPr>
        <w:pStyle w:val="StandardWeb"/>
      </w:pPr>
      <w:r>
        <w:t>Den Feind laß sie erschrecken</w:t>
      </w:r>
      <w:r>
        <w:br/>
        <w:t>Und mich beständig decken,</w:t>
      </w:r>
      <w:r>
        <w:br/>
        <w:t>Wie dort den Gnadenthron;</w:t>
      </w:r>
      <w:r>
        <w:br/>
        <w:t>Es sei mein ganzes Leben</w:t>
      </w:r>
      <w:r>
        <w:br/>
        <w:t>Mit ihnen stet umgeben,</w:t>
      </w:r>
      <w:r>
        <w:br/>
        <w:t>als wie das Bette Salomon.</w:t>
      </w:r>
    </w:p>
    <w:p w14:paraId="0291A89B" w14:textId="77777777" w:rsidR="003D5419" w:rsidRDefault="003D5419" w:rsidP="003D5419">
      <w:pPr>
        <w:pStyle w:val="StandardWeb"/>
      </w:pPr>
      <w:r>
        <w:t>Doch, sollen sie nicht weichen,</w:t>
      </w:r>
      <w:r>
        <w:br/>
        <w:t>So laß mich ihnen gleichen</w:t>
      </w:r>
      <w:r>
        <w:br/>
        <w:t>In wahrer Heiligkeit;</w:t>
      </w:r>
      <w:r>
        <w:br/>
        <w:t>Wie sich die Kinder lieben</w:t>
      </w:r>
      <w:r>
        <w:br/>
        <w:t>Und sich in Demuth üben,</w:t>
      </w:r>
      <w:r>
        <w:br/>
        <w:t>So mach‘ auch mich dazu bereit.</w:t>
      </w:r>
    </w:p>
    <w:p w14:paraId="28FDF69C" w14:textId="77777777" w:rsidR="003D5419" w:rsidRDefault="003D5419" w:rsidP="003D5419">
      <w:pPr>
        <w:pStyle w:val="StandardWeb"/>
      </w:pPr>
      <w:r>
        <w:t>Sie thun ja deinen Willen</w:t>
      </w:r>
      <w:r>
        <w:br/>
        <w:t>Den laß mich auch erfüllen;</w:t>
      </w:r>
      <w:r>
        <w:br/>
        <w:t>Sie leben keusch und rein,</w:t>
      </w:r>
      <w:r>
        <w:br/>
        <w:t>O laß mich Nichts beflecken</w:t>
      </w:r>
      <w:r>
        <w:br/>
        <w:t>Und mich an allen Ecken</w:t>
      </w:r>
      <w:r>
        <w:br/>
        <w:t xml:space="preserve">Vor diesen reinen Geistern </w:t>
      </w:r>
      <w:proofErr w:type="spellStart"/>
      <w:r>
        <w:t>scheu’n</w:t>
      </w:r>
      <w:proofErr w:type="spellEnd"/>
      <w:r>
        <w:t>.</w:t>
      </w:r>
    </w:p>
    <w:p w14:paraId="31EA9046" w14:textId="77777777" w:rsidR="003D5419" w:rsidRDefault="003D5419" w:rsidP="003D5419">
      <w:pPr>
        <w:pStyle w:val="StandardWeb"/>
      </w:pPr>
      <w:r>
        <w:t xml:space="preserve">Verhaue </w:t>
      </w:r>
      <w:proofErr w:type="spellStart"/>
      <w:r>
        <w:t>Händ</w:t>
      </w:r>
      <w:proofErr w:type="spellEnd"/>
      <w:r>
        <w:t>‘ und Füße</w:t>
      </w:r>
      <w:r>
        <w:br/>
        <w:t>Und was zum Aergernisse</w:t>
      </w:r>
      <w:r>
        <w:br/>
        <w:t>Mir hier gereichen kann.</w:t>
      </w:r>
      <w:r>
        <w:br/>
        <w:t>Wer ärgert diese Kleine,</w:t>
      </w:r>
      <w:r>
        <w:br/>
        <w:t>Dem hangen schwere Steine</w:t>
      </w:r>
      <w:r>
        <w:br/>
        <w:t>Zur ewigen Versenkung an.</w:t>
      </w:r>
    </w:p>
    <w:p w14:paraId="0EAD907E" w14:textId="77777777" w:rsidR="003D5419" w:rsidRDefault="003D5419" w:rsidP="003D5419">
      <w:pPr>
        <w:pStyle w:val="StandardWeb"/>
      </w:pPr>
      <w:r>
        <w:t>Und endlich, wenn ich scheide,</w:t>
      </w:r>
      <w:r>
        <w:br/>
        <w:t>So führe mich zur Freude</w:t>
      </w:r>
      <w:r>
        <w:br/>
        <w:t>Auf ihren Armen ein;</w:t>
      </w:r>
      <w:r>
        <w:br/>
        <w:t>Da werd‘ ich dich erst loben,</w:t>
      </w:r>
      <w:r>
        <w:br/>
        <w:t>Und in dem Himmel droben</w:t>
      </w:r>
      <w:r>
        <w:br/>
        <w:t>Dir und den Engeln gleiche sein.</w:t>
      </w:r>
    </w:p>
    <w:p w14:paraId="2F7F9C88" w14:textId="77777777" w:rsidR="003D5419" w:rsidRDefault="003D5419" w:rsidP="003D5419">
      <w:pPr>
        <w:pStyle w:val="berschrift1"/>
      </w:pPr>
      <w:r>
        <w:rPr>
          <w:rStyle w:val="screen-reader-text"/>
        </w:rPr>
        <w:t>Gott der Juden, Gott der Heiden</w:t>
      </w:r>
      <w:r>
        <w:t xml:space="preserve"> </w:t>
      </w:r>
    </w:p>
    <w:p w14:paraId="4DA4E765" w14:textId="77777777" w:rsidR="003D5419" w:rsidRDefault="003D5419" w:rsidP="003D5419">
      <w:pPr>
        <w:pStyle w:val="StandardWeb"/>
      </w:pPr>
      <w:r>
        <w:t>Gott der Juden, Gott der Heiden,</w:t>
      </w:r>
      <w:r>
        <w:br/>
        <w:t>Aller Völker Heil und Licht,</w:t>
      </w:r>
      <w:r>
        <w:br/>
        <w:t>Saba sieht den Stern mit Freuden,</w:t>
      </w:r>
      <w:r>
        <w:br/>
        <w:t>Der von dir am Himmel spricht.</w:t>
      </w:r>
      <w:r>
        <w:br/>
        <w:t xml:space="preserve">Sem und </w:t>
      </w:r>
      <w:proofErr w:type="spellStart"/>
      <w:r>
        <w:t>Japhet</w:t>
      </w:r>
      <w:proofErr w:type="spellEnd"/>
      <w:r>
        <w:t xml:space="preserve"> kommt von fern,</w:t>
      </w:r>
      <w:r>
        <w:br/>
        <w:t>Dich zu sehn, du Jakobsstern.</w:t>
      </w:r>
    </w:p>
    <w:p w14:paraId="4A4DED4D" w14:textId="77777777" w:rsidR="003D5419" w:rsidRDefault="003D5419" w:rsidP="003D5419">
      <w:pPr>
        <w:pStyle w:val="StandardWeb"/>
      </w:pPr>
      <w:r>
        <w:t>Wir gesellen uns zu denen,</w:t>
      </w:r>
      <w:r>
        <w:br/>
        <w:t>Die aus Morgenlande sind.</w:t>
      </w:r>
      <w:r>
        <w:br/>
        <w:t>Unser Fragen, unser Sehnen</w:t>
      </w:r>
      <w:r>
        <w:br/>
        <w:t>Ist nach dir, du großes Kind.</w:t>
      </w:r>
      <w:r>
        <w:br/>
        <w:t>Bist du in Jerusalem?</w:t>
      </w:r>
      <w:r>
        <w:br/>
        <w:t>Oder nur in Bethlehem?</w:t>
      </w:r>
    </w:p>
    <w:p w14:paraId="2A95741F" w14:textId="77777777" w:rsidR="003D5419" w:rsidRDefault="003D5419" w:rsidP="003D5419">
      <w:pPr>
        <w:pStyle w:val="StandardWeb"/>
      </w:pPr>
      <w:r>
        <w:t>Kein Herodes kann uns sagen,</w:t>
      </w:r>
      <w:r>
        <w:br/>
        <w:t xml:space="preserve">Wo dein Thron ist </w:t>
      </w:r>
      <w:proofErr w:type="spellStart"/>
      <w:r>
        <w:t>aufgericht</w:t>
      </w:r>
      <w:proofErr w:type="spellEnd"/>
      <w:r>
        <w:t>.</w:t>
      </w:r>
      <w:r>
        <w:br/>
        <w:t>Wenn wir die Gelehrten fragen,</w:t>
      </w:r>
      <w:r>
        <w:br/>
        <w:t>Wissen sie die Weisheit nicht.</w:t>
      </w:r>
      <w:r>
        <w:br/>
        <w:t>Suchen wir, o König, dich,</w:t>
      </w:r>
      <w:r>
        <w:br/>
        <w:t>Weiset uns die Welt von sich.</w:t>
      </w:r>
    </w:p>
    <w:p w14:paraId="4294983C" w14:textId="77777777" w:rsidR="003D5419" w:rsidRDefault="003D5419" w:rsidP="003D5419">
      <w:pPr>
        <w:pStyle w:val="StandardWeb"/>
      </w:pPr>
      <w:r>
        <w:t>Doch dein Wort ist Stern und Flamme</w:t>
      </w:r>
      <w:r>
        <w:br/>
        <w:t>Und bezeichnet Haus und Pfad,</w:t>
      </w:r>
      <w:r>
        <w:br/>
        <w:t>Wo dich, Held aus Davids Stamme,</w:t>
      </w:r>
      <w:r>
        <w:br/>
        <w:t>Tyrus angebetet hat,</w:t>
      </w:r>
      <w:r>
        <w:br/>
        <w:t xml:space="preserve">Wo die erste </w:t>
      </w:r>
      <w:proofErr w:type="spellStart"/>
      <w:r>
        <w:t>Heidenschaft</w:t>
      </w:r>
      <w:proofErr w:type="spellEnd"/>
      <w:r>
        <w:br/>
        <w:t xml:space="preserve">Nur an deinem Glanze </w:t>
      </w:r>
      <w:proofErr w:type="spellStart"/>
      <w:r>
        <w:t>haft</w:t>
      </w:r>
      <w:proofErr w:type="spellEnd"/>
      <w:r>
        <w:t>.</w:t>
      </w:r>
    </w:p>
    <w:p w14:paraId="59A120DE" w14:textId="77777777" w:rsidR="003D5419" w:rsidRDefault="003D5419" w:rsidP="003D5419">
      <w:pPr>
        <w:pStyle w:val="StandardWeb"/>
      </w:pPr>
      <w:r>
        <w:t>Nun wir eilen mit Verlangen</w:t>
      </w:r>
      <w:r>
        <w:br/>
        <w:t>Wie die Läufer Midian,</w:t>
      </w:r>
      <w:r>
        <w:br/>
        <w:t>Dich, Messias, zu umfangen,</w:t>
      </w:r>
      <w:r>
        <w:br/>
        <w:t>Der den Himmel schenken kann.</w:t>
      </w:r>
      <w:r>
        <w:br/>
        <w:t>Unsre Kniee beugen sich,</w:t>
      </w:r>
      <w:r>
        <w:br/>
        <w:t>Unser Arm umfasset dich.</w:t>
      </w:r>
    </w:p>
    <w:p w14:paraId="1576D425" w14:textId="77777777" w:rsidR="003D5419" w:rsidRDefault="003D5419" w:rsidP="003D5419">
      <w:pPr>
        <w:pStyle w:val="StandardWeb"/>
      </w:pPr>
      <w:r>
        <w:t xml:space="preserve">Nimm die </w:t>
      </w:r>
      <w:proofErr w:type="spellStart"/>
      <w:r>
        <w:t>aufgethanen</w:t>
      </w:r>
      <w:proofErr w:type="spellEnd"/>
      <w:r>
        <w:t xml:space="preserve"> Schätze,</w:t>
      </w:r>
      <w:r>
        <w:br/>
        <w:t>Schatz, der unser Herz erfreut.</w:t>
      </w:r>
      <w:r>
        <w:br/>
        <w:t>Deine Mildigkeit ersetze</w:t>
      </w:r>
      <w:r>
        <w:br/>
        <w:t>Unsrer Hände Dürftigkeit.</w:t>
      </w:r>
      <w:r>
        <w:br/>
        <w:t>Hier ist kein Arabia,</w:t>
      </w:r>
      <w:r>
        <w:br/>
        <w:t>Es ist lauter Armuth da.</w:t>
      </w:r>
    </w:p>
    <w:p w14:paraId="0AB54DB6" w14:textId="77777777" w:rsidR="003D5419" w:rsidRDefault="003D5419" w:rsidP="003D5419">
      <w:pPr>
        <w:pStyle w:val="StandardWeb"/>
      </w:pPr>
      <w:r>
        <w:t>Nimm für Gold und andre Gaben</w:t>
      </w:r>
      <w:r>
        <w:br/>
        <w:t>Glaube, Lieb und Hoffnung an.</w:t>
      </w:r>
      <w:r>
        <w:br/>
        <w:t>Laß dich einen Weihrauch laben,</w:t>
      </w:r>
      <w:r>
        <w:br/>
        <w:t>Den die Andacht liefern kann,</w:t>
      </w:r>
      <w:r>
        <w:br/>
        <w:t>Und als Myrrhen geben wir</w:t>
      </w:r>
      <w:r>
        <w:br/>
        <w:t>Die Geduld und Buße dir.</w:t>
      </w:r>
    </w:p>
    <w:p w14:paraId="6872F06B" w14:textId="77777777" w:rsidR="003D5419" w:rsidRDefault="003D5419" w:rsidP="003D5419">
      <w:pPr>
        <w:pStyle w:val="StandardWeb"/>
      </w:pPr>
      <w:r>
        <w:t xml:space="preserve">Nimm die Opfer in </w:t>
      </w:r>
      <w:proofErr w:type="spellStart"/>
      <w:r>
        <w:t>Genaden</w:t>
      </w:r>
      <w:proofErr w:type="spellEnd"/>
      <w:r>
        <w:br/>
        <w:t xml:space="preserve">Von </w:t>
      </w:r>
      <w:proofErr w:type="spellStart"/>
      <w:r>
        <w:t>ergebnen</w:t>
      </w:r>
      <w:proofErr w:type="spellEnd"/>
      <w:r>
        <w:t xml:space="preserve"> Herzen an</w:t>
      </w:r>
      <w:r>
        <w:br/>
        <w:t>Und laß keinen Feind uns schaden,</w:t>
      </w:r>
      <w:r>
        <w:br/>
        <w:t>Der dich nicht vertragen kann.</w:t>
      </w:r>
      <w:r>
        <w:br/>
        <w:t>Wenn Herodes Schwert gewetzt,</w:t>
      </w:r>
      <w:r>
        <w:br/>
        <w:t>So behalt uns unverletzt.</w:t>
      </w:r>
    </w:p>
    <w:p w14:paraId="1C7E26A5" w14:textId="77777777" w:rsidR="003D5419" w:rsidRDefault="003D5419" w:rsidP="003D5419">
      <w:pPr>
        <w:pStyle w:val="StandardWeb"/>
      </w:pPr>
      <w:r>
        <w:t>Nun wir gehn von deiner Krippen,</w:t>
      </w:r>
      <w:r>
        <w:br/>
        <w:t>Laß mit Segen uns von dir.</w:t>
      </w:r>
      <w:r>
        <w:br/>
        <w:t>Zeig uns Bahn durch Dorn und Klippen,</w:t>
      </w:r>
      <w:r>
        <w:br/>
        <w:t>Still der Feinde Mordbegier.</w:t>
      </w:r>
      <w:r>
        <w:br/>
        <w:t>Mach uns einen Weg bekannt,</w:t>
      </w:r>
      <w:r>
        <w:br/>
        <w:t>Der uns führt ins Vaterland.</w:t>
      </w:r>
    </w:p>
    <w:p w14:paraId="4454BEBC" w14:textId="77777777" w:rsidR="003D5419" w:rsidRDefault="003D5419" w:rsidP="003D5419">
      <w:pPr>
        <w:pStyle w:val="berschrift1"/>
      </w:pPr>
      <w:proofErr w:type="spellStart"/>
      <w:r>
        <w:rPr>
          <w:rStyle w:val="screen-reader-text"/>
        </w:rPr>
        <w:t>Hochgeborner</w:t>
      </w:r>
      <w:proofErr w:type="spellEnd"/>
      <w:r>
        <w:rPr>
          <w:rStyle w:val="screen-reader-text"/>
        </w:rPr>
        <w:t xml:space="preserve"> Gottessohn</w:t>
      </w:r>
      <w:r>
        <w:t xml:space="preserve"> </w:t>
      </w:r>
    </w:p>
    <w:p w14:paraId="02261249" w14:textId="77777777" w:rsidR="003D5419" w:rsidRDefault="003D5419" w:rsidP="003D5419">
      <w:pPr>
        <w:pStyle w:val="StandardWeb"/>
      </w:pPr>
      <w:proofErr w:type="spellStart"/>
      <w:r>
        <w:t>Hochgeborner</w:t>
      </w:r>
      <w:proofErr w:type="spellEnd"/>
      <w:r>
        <w:t xml:space="preserve"> Gottessohn,</w:t>
      </w:r>
      <w:r>
        <w:br/>
        <w:t>Sei willkommen auf der Erden!</w:t>
      </w:r>
      <w:r>
        <w:br/>
        <w:t>Du verläßt den Himmelsthron</w:t>
      </w:r>
      <w:r>
        <w:br/>
        <w:t>Und willst unser Bruder werden.</w:t>
      </w:r>
      <w:r>
        <w:br/>
        <w:t>Der du bist das höchste Gut,</w:t>
      </w:r>
      <w:r>
        <w:br/>
        <w:t>Kleidest dich mit Fleisch und Blut.</w:t>
      </w:r>
    </w:p>
    <w:p w14:paraId="099821C9" w14:textId="77777777" w:rsidR="003D5419" w:rsidRDefault="003D5419" w:rsidP="003D5419">
      <w:pPr>
        <w:pStyle w:val="StandardWeb"/>
      </w:pPr>
      <w:r>
        <w:t>Da man schätzt die ganze Welt,</w:t>
      </w:r>
      <w:r>
        <w:br/>
        <w:t>Kommst du, unser Schatz, hernieder;</w:t>
      </w:r>
      <w:r>
        <w:br/>
        <w:t>Da August das Scepter hält,</w:t>
      </w:r>
      <w:r>
        <w:br/>
        <w:t>Singt man dir die Wiegenlieder,</w:t>
      </w:r>
      <w:r>
        <w:br/>
        <w:t>Weil du, hochgelobter Christ,</w:t>
      </w:r>
      <w:r>
        <w:br/>
        <w:t xml:space="preserve">Deines Reichs </w:t>
      </w:r>
      <w:proofErr w:type="spellStart"/>
      <w:r>
        <w:t>Vermehrer</w:t>
      </w:r>
      <w:proofErr w:type="spellEnd"/>
      <w:r>
        <w:t xml:space="preserve"> bist.</w:t>
      </w:r>
    </w:p>
    <w:p w14:paraId="2C54D664" w14:textId="77777777" w:rsidR="003D5419" w:rsidRDefault="003D5419" w:rsidP="003D5419">
      <w:pPr>
        <w:pStyle w:val="StandardWeb"/>
      </w:pPr>
      <w:proofErr w:type="spellStart"/>
      <w:r>
        <w:t>Unbeflecket</w:t>
      </w:r>
      <w:proofErr w:type="spellEnd"/>
      <w:r>
        <w:t xml:space="preserve"> ist die Brust,</w:t>
      </w:r>
      <w:r>
        <w:br/>
        <w:t>Die dich unterm Herzen träget,</w:t>
      </w:r>
      <w:r>
        <w:br/>
        <w:t>Bis man dich, du Engellust,</w:t>
      </w:r>
      <w:r>
        <w:br/>
        <w:t>In die harte Krippe leget.</w:t>
      </w:r>
      <w:r>
        <w:br/>
        <w:t>Weil kein Raum ist sonst für dich,</w:t>
      </w:r>
      <w:r>
        <w:br/>
        <w:t>Lege, Jesu, dich in mich.</w:t>
      </w:r>
    </w:p>
    <w:p w14:paraId="4DB197E7" w14:textId="77777777" w:rsidR="003D5419" w:rsidRDefault="003D5419" w:rsidP="003D5419">
      <w:pPr>
        <w:pStyle w:val="StandardWeb"/>
      </w:pPr>
      <w:r>
        <w:t>Prächtiges Jerusalem,</w:t>
      </w:r>
      <w:r>
        <w:br/>
        <w:t>Du bist nicht so hoch erkoren,</w:t>
      </w:r>
      <w:r>
        <w:br/>
        <w:t>Als mein armes Bethlehem,</w:t>
      </w:r>
      <w:r>
        <w:br/>
        <w:t>Wo das Heil der Welt geboten.</w:t>
      </w:r>
      <w:r>
        <w:br/>
        <w:t>Ich will gerne niedrig sein,</w:t>
      </w:r>
      <w:r>
        <w:br/>
        <w:t>Kehr nur, Jesu, bei mir ein.</w:t>
      </w:r>
    </w:p>
    <w:p w14:paraId="311D64DA" w14:textId="77777777" w:rsidR="003D5419" w:rsidRDefault="003D5419" w:rsidP="003D5419">
      <w:pPr>
        <w:pStyle w:val="StandardWeb"/>
      </w:pPr>
      <w:r>
        <w:t>Dunkle Nacht, verwandle dich</w:t>
      </w:r>
      <w:r>
        <w:br/>
        <w:t>In die schönste Morgenröthe;</w:t>
      </w:r>
      <w:r>
        <w:br/>
        <w:t>Denn die Sonne zeiget sich,</w:t>
      </w:r>
      <w:r>
        <w:br/>
        <w:t xml:space="preserve">Hier ist unsers Lichts </w:t>
      </w:r>
      <w:proofErr w:type="spellStart"/>
      <w:r>
        <w:t>Prophete</w:t>
      </w:r>
      <w:proofErr w:type="spellEnd"/>
      <w:r>
        <w:t>.</w:t>
      </w:r>
      <w:r>
        <w:br/>
        <w:t>Selbst den Stall macht dieser Gast</w:t>
      </w:r>
      <w:r>
        <w:br/>
        <w:t>Zum gestirnten Lustpallast.</w:t>
      </w:r>
    </w:p>
    <w:p w14:paraId="4FB2DEF4" w14:textId="77777777" w:rsidR="003D5419" w:rsidRDefault="003D5419" w:rsidP="003D5419">
      <w:pPr>
        <w:pStyle w:val="StandardWeb"/>
      </w:pPr>
      <w:r>
        <w:t>Ach die englische Musik</w:t>
      </w:r>
      <w:r>
        <w:br/>
        <w:t>Dringet durch der Hirten Ohren,</w:t>
      </w:r>
      <w:r>
        <w:br/>
        <w:t>Und das Echo schallt zurück:</w:t>
      </w:r>
      <w:r>
        <w:br/>
        <w:t>Gottes Sohn ist Mensch geboren.</w:t>
      </w:r>
      <w:r>
        <w:br/>
        <w:t>Sucht die Wiege, sucht das Kind,</w:t>
      </w:r>
      <w:r>
        <w:br/>
        <w:t>Wo ihr es in Windeln findt.</w:t>
      </w:r>
    </w:p>
    <w:p w14:paraId="1C2015BA" w14:textId="77777777" w:rsidR="003D5419" w:rsidRDefault="003D5419" w:rsidP="003D5419">
      <w:pPr>
        <w:pStyle w:val="StandardWeb"/>
      </w:pPr>
      <w:r>
        <w:t>Nun ich trete ganz entzückt</w:t>
      </w:r>
      <w:r>
        <w:br/>
        <w:t>Mit den Hirten zu der Krippen,</w:t>
      </w:r>
      <w:r>
        <w:br/>
        <w:t>Und was ich allhier erblickt,</w:t>
      </w:r>
      <w:r>
        <w:br/>
      </w:r>
      <w:proofErr w:type="spellStart"/>
      <w:r>
        <w:t>Küß</w:t>
      </w:r>
      <w:proofErr w:type="spellEnd"/>
      <w:r>
        <w:t xml:space="preserve"> ich mit entbrannten Lippen.</w:t>
      </w:r>
      <w:r>
        <w:br/>
        <w:t>Was der Engel Mund bemüht,</w:t>
      </w:r>
      <w:r>
        <w:br/>
        <w:t>Das ist auch mein Wiegenlied.</w:t>
      </w:r>
    </w:p>
    <w:p w14:paraId="15EE474E" w14:textId="77777777" w:rsidR="003D5419" w:rsidRDefault="003D5419" w:rsidP="003D5419">
      <w:pPr>
        <w:pStyle w:val="StandardWeb"/>
      </w:pPr>
      <w:r>
        <w:t>Ehre sei Gott in der Höh,</w:t>
      </w:r>
      <w:r>
        <w:br/>
        <w:t>Und sein Frieden auf der Erde.</w:t>
      </w:r>
      <w:r>
        <w:br/>
        <w:t xml:space="preserve">Das </w:t>
      </w:r>
      <w:proofErr w:type="spellStart"/>
      <w:r>
        <w:t>hinförder</w:t>
      </w:r>
      <w:proofErr w:type="spellEnd"/>
      <w:r>
        <w:t xml:space="preserve"> alles Weh</w:t>
      </w:r>
      <w:r>
        <w:br/>
        <w:t>Lauter Wohlgefallen werde.</w:t>
      </w:r>
      <w:r>
        <w:br/>
        <w:t>Also freut sich Leib und Seel:</w:t>
      </w:r>
      <w:r>
        <w:br/>
        <w:t>Gott mit uns, Immanuel.</w:t>
      </w:r>
    </w:p>
    <w:p w14:paraId="346A640F" w14:textId="77777777" w:rsidR="003D5419" w:rsidRDefault="003D5419" w:rsidP="003D5419">
      <w:pPr>
        <w:pStyle w:val="berschrift1"/>
      </w:pPr>
      <w:r>
        <w:rPr>
          <w:rStyle w:val="screen-reader-text"/>
        </w:rPr>
        <w:t>Hosianna Davids Sohn</w:t>
      </w:r>
      <w:r>
        <w:t xml:space="preserve"> </w:t>
      </w:r>
    </w:p>
    <w:p w14:paraId="708D6D23" w14:textId="77777777" w:rsidR="003D5419" w:rsidRDefault="003D5419" w:rsidP="003D5419">
      <w:pPr>
        <w:pStyle w:val="StandardWeb"/>
      </w:pPr>
      <w:r>
        <w:t>1.) Hosianna Davids Sohn,</w:t>
      </w:r>
      <w:r>
        <w:br/>
        <w:t>Meinem teuren Gnadenthron!</w:t>
      </w:r>
      <w:r>
        <w:br/>
        <w:t>Er, der Helfer in der Not,</w:t>
      </w:r>
      <w:r>
        <w:br/>
        <w:t>Hilft auch mir in Not und Tod.</w:t>
      </w:r>
    </w:p>
    <w:p w14:paraId="7CA0C1CF" w14:textId="77777777" w:rsidR="003D5419" w:rsidRDefault="003D5419" w:rsidP="003D5419">
      <w:pPr>
        <w:pStyle w:val="StandardWeb"/>
      </w:pPr>
      <w:r>
        <w:t>2.) Hoch gelobet sei nun Gott,</w:t>
      </w:r>
      <w:r>
        <w:br/>
        <w:t>Er macht unsern Feind zu Spott.</w:t>
      </w:r>
      <w:r>
        <w:br/>
        <w:t>Hochgelobet sei der Held,</w:t>
      </w:r>
      <w:r>
        <w:br/>
        <w:t>Der sich bei uns eingestellt.</w:t>
      </w:r>
    </w:p>
    <w:p w14:paraId="3E382A32" w14:textId="77777777" w:rsidR="003D5419" w:rsidRDefault="003D5419" w:rsidP="003D5419">
      <w:pPr>
        <w:pStyle w:val="StandardWeb"/>
      </w:pPr>
      <w:r>
        <w:t>3.) Er stellt sich, uns zu erfreun</w:t>
      </w:r>
      <w:r>
        <w:br/>
        <w:t>Auf des Herren Namen ein.</w:t>
      </w:r>
      <w:r>
        <w:br/>
        <w:t>Bei uns, die wir Sünder sein,</w:t>
      </w:r>
      <w:r>
        <w:br/>
        <w:t>Tritt der Sünder Heiland ein.</w:t>
      </w:r>
    </w:p>
    <w:p w14:paraId="0BB78DB8" w14:textId="77777777" w:rsidR="003D5419" w:rsidRDefault="003D5419" w:rsidP="003D5419">
      <w:pPr>
        <w:pStyle w:val="StandardWeb"/>
      </w:pPr>
      <w:r>
        <w:t>4.) Hosianna in der Höh‘!</w:t>
      </w:r>
      <w:r>
        <w:br/>
        <w:t>Gott reißt uns aus allem Weh.</w:t>
      </w:r>
      <w:r>
        <w:br/>
        <w:t>Ihm sing alle Christenheit:</w:t>
      </w:r>
      <w:r>
        <w:br/>
        <w:t>Hosianna, weit und breit.</w:t>
      </w:r>
    </w:p>
    <w:p w14:paraId="4A11556F" w14:textId="77777777" w:rsidR="003D5419" w:rsidRDefault="003D5419" w:rsidP="003D5419">
      <w:pPr>
        <w:pStyle w:val="berschrift1"/>
      </w:pPr>
      <w:r>
        <w:rPr>
          <w:rStyle w:val="screen-reader-text"/>
        </w:rPr>
        <w:t>Hosianna, Davids Sohn.</w:t>
      </w:r>
      <w:r>
        <w:t xml:space="preserve"> </w:t>
      </w:r>
    </w:p>
    <w:p w14:paraId="1607541A" w14:textId="77777777" w:rsidR="003D5419" w:rsidRDefault="003D5419" w:rsidP="003D5419">
      <w:pPr>
        <w:pStyle w:val="StandardWeb"/>
      </w:pPr>
      <w:r>
        <w:t>Hosianna, Davids Sohn</w:t>
      </w:r>
      <w:r>
        <w:br/>
        <w:t>Kommt in Zion eingezogen.</w:t>
      </w:r>
      <w:r>
        <w:br/>
        <w:t>Ach bereitet ihm den Thron,</w:t>
      </w:r>
      <w:r>
        <w:br/>
        <w:t>Setzt ihm tausend Ehrenbogen.</w:t>
      </w:r>
      <w:r>
        <w:br/>
        <w:t>Streuet Palmen, machet Bahn,</w:t>
      </w:r>
      <w:r>
        <w:br/>
        <w:t>Daß er Einzug halten kann-</w:t>
      </w:r>
    </w:p>
    <w:p w14:paraId="32321594" w14:textId="77777777" w:rsidR="003D5419" w:rsidRDefault="003D5419" w:rsidP="003D5419">
      <w:pPr>
        <w:pStyle w:val="StandardWeb"/>
      </w:pPr>
      <w:r>
        <w:t>Hosianna, sei gegrüßt!</w:t>
      </w:r>
      <w:r>
        <w:br/>
        <w:t>Komm, wir gehen dir entgegen.</w:t>
      </w:r>
      <w:r>
        <w:br/>
        <w:t>Unser Herz ist schon gerüst,</w:t>
      </w:r>
      <w:r>
        <w:br/>
        <w:t>Will sich dir zu Füßen legen.</w:t>
      </w:r>
      <w:r>
        <w:br/>
        <w:t>Zeuch zu unsern Thoren ein,</w:t>
      </w:r>
      <w:r>
        <w:br/>
        <w:t>Du sollst uns willkommen sein.</w:t>
      </w:r>
    </w:p>
    <w:p w14:paraId="4672A815" w14:textId="77777777" w:rsidR="003D5419" w:rsidRDefault="003D5419" w:rsidP="003D5419">
      <w:pPr>
        <w:pStyle w:val="StandardWeb"/>
      </w:pPr>
      <w:r>
        <w:t>Hosianna, Friedensfürst,</w:t>
      </w:r>
      <w:r>
        <w:br/>
        <w:t>Ehrenkönig, Held im Streite.</w:t>
      </w:r>
      <w:r>
        <w:br/>
        <w:t>Alles, was du schaffen wirst,</w:t>
      </w:r>
      <w:r>
        <w:br/>
        <w:t>Das ist unsre Siegesbeute.</w:t>
      </w:r>
      <w:r>
        <w:br/>
        <w:t>Deine Rechte bleibt erhöht,</w:t>
      </w:r>
      <w:r>
        <w:br/>
        <w:t>Und dein Reich allein besteht.</w:t>
      </w:r>
    </w:p>
    <w:p w14:paraId="37A6F4E3" w14:textId="77777777" w:rsidR="003D5419" w:rsidRDefault="003D5419" w:rsidP="003D5419">
      <w:pPr>
        <w:pStyle w:val="StandardWeb"/>
      </w:pPr>
      <w:r>
        <w:t>Hosianna, lieber Gast,</w:t>
      </w:r>
      <w:r>
        <w:br/>
        <w:t>Wir sind deine Reichsgenossen,</w:t>
      </w:r>
      <w:r>
        <w:br/>
        <w:t>Die du dir erwählet hast;</w:t>
      </w:r>
      <w:r>
        <w:br/>
        <w:t>Ach so laß uns unverdrossen</w:t>
      </w:r>
      <w:r>
        <w:br/>
        <w:t>Deinem Scepter dienstbar sein,</w:t>
      </w:r>
      <w:r>
        <w:br/>
        <w:t>Herrsche du in uns allein.</w:t>
      </w:r>
    </w:p>
    <w:p w14:paraId="1B0D7857" w14:textId="77777777" w:rsidR="003D5419" w:rsidRDefault="003D5419" w:rsidP="003D5419">
      <w:pPr>
        <w:pStyle w:val="StandardWeb"/>
      </w:pPr>
      <w:r>
        <w:t>Hosianna, komme bald,</w:t>
      </w:r>
      <w:r>
        <w:br/>
        <w:t>Laß uns deine Sanftmuth küssen.</w:t>
      </w:r>
      <w:r>
        <w:br/>
        <w:t>Wollte gleich die Knechtsgestalt</w:t>
      </w:r>
      <w:r>
        <w:br/>
        <w:t>Deine Majestät verschließen,</w:t>
      </w:r>
      <w:r>
        <w:br/>
        <w:t>Ei so kennet Zion schon</w:t>
      </w:r>
      <w:r>
        <w:br/>
        <w:t>Gottes und auch Davids Sohn.</w:t>
      </w:r>
    </w:p>
    <w:p w14:paraId="6ECE6D35" w14:textId="77777777" w:rsidR="003D5419" w:rsidRDefault="003D5419" w:rsidP="003D5419">
      <w:pPr>
        <w:pStyle w:val="StandardWeb"/>
      </w:pPr>
      <w:r>
        <w:t>Hosianna, steh uns bei,</w:t>
      </w:r>
      <w:r>
        <w:br/>
        <w:t>O Herr, hilf, laß wohl gelingen,</w:t>
      </w:r>
      <w:r>
        <w:br/>
        <w:t>Daß wir ohne Heuchelei</w:t>
      </w:r>
      <w:r>
        <w:br/>
        <w:t>Dir das Herz zum Opfer bringen.</w:t>
      </w:r>
      <w:r>
        <w:br/>
        <w:t>Du nimmst keinen Jünger an,</w:t>
      </w:r>
      <w:r>
        <w:br/>
        <w:t>Der dir nicht gehorchen kann.</w:t>
      </w:r>
    </w:p>
    <w:p w14:paraId="00406EA9" w14:textId="77777777" w:rsidR="003D5419" w:rsidRDefault="003D5419" w:rsidP="003D5419">
      <w:pPr>
        <w:pStyle w:val="StandardWeb"/>
      </w:pPr>
      <w:r>
        <w:t>Hosianna, laß uns hier</w:t>
      </w:r>
      <w:r>
        <w:br/>
        <w:t>An den Oelberg dich begleiten,</w:t>
      </w:r>
      <w:r>
        <w:br/>
        <w:t>Bis wir einstens für und für</w:t>
      </w:r>
      <w:r>
        <w:br/>
        <w:t>Dir ein Psalmenlied bereiten.</w:t>
      </w:r>
      <w:r>
        <w:br/>
        <w:t>Dort ist unser Bethphage,</w:t>
      </w:r>
      <w:r>
        <w:br/>
        <w:t>Hosianna in der Höh!</w:t>
      </w:r>
    </w:p>
    <w:p w14:paraId="42E20C28" w14:textId="77777777" w:rsidR="003D5419" w:rsidRDefault="003D5419" w:rsidP="003D5419">
      <w:pPr>
        <w:pStyle w:val="StandardWeb"/>
      </w:pPr>
      <w:r>
        <w:t>Hosianna, nah und fern,</w:t>
      </w:r>
      <w:r>
        <w:br/>
        <w:t>Eile bei uns einzugehen,</w:t>
      </w:r>
      <w:r>
        <w:br/>
        <w:t>Du Gesegneter des Herrn,</w:t>
      </w:r>
      <w:r>
        <w:br/>
        <w:t>Warum willst du draußen stehen?</w:t>
      </w:r>
      <w:r>
        <w:br/>
        <w:t>Hosianna, bist du da?</w:t>
      </w:r>
      <w:r>
        <w:br/>
        <w:t>Ja, du kommst, Halleluja!</w:t>
      </w:r>
    </w:p>
    <w:p w14:paraId="543CD609" w14:textId="77777777" w:rsidR="003D5419" w:rsidRDefault="003D5419" w:rsidP="003D5419">
      <w:pPr>
        <w:pStyle w:val="berschrift1"/>
        <w:rPr>
          <w:szCs w:val="36"/>
        </w:rPr>
      </w:pPr>
      <w:r w:rsidRPr="003D5419">
        <w:t>Jakobs Stern, du Licht der Erden</w:t>
      </w:r>
      <w:r>
        <w:t xml:space="preserve"> </w:t>
      </w:r>
    </w:p>
    <w:p w14:paraId="3CEC09FC" w14:textId="77777777" w:rsidR="003D5419" w:rsidRDefault="003D5419" w:rsidP="003D5419">
      <w:pPr>
        <w:pStyle w:val="StandardWeb"/>
      </w:pPr>
      <w:r>
        <w:t>Jakobs Stern, du Licht der Erden,</w:t>
      </w:r>
      <w:r>
        <w:br/>
        <w:t>Sonne der Gerechtigkeit,</w:t>
      </w:r>
      <w:r>
        <w:br/>
        <w:t>Laß die Nacht zum Tage werden,</w:t>
      </w:r>
      <w:r>
        <w:br/>
        <w:t>Wirf die Strahlen weit und breit</w:t>
      </w:r>
      <w:r>
        <w:br/>
        <w:t>Auf die, so bei dieser Wiegen</w:t>
      </w:r>
      <w:r>
        <w:br/>
        <w:t>In entzückter Demuth liegen.</w:t>
      </w:r>
    </w:p>
    <w:p w14:paraId="4647E5E8" w14:textId="77777777" w:rsidR="003D5419" w:rsidRDefault="003D5419" w:rsidP="003D5419">
      <w:pPr>
        <w:pStyle w:val="StandardWeb"/>
      </w:pPr>
      <w:r>
        <w:t>Finsterniß bedeckt die Erde</w:t>
      </w:r>
      <w:r>
        <w:br/>
        <w:t>Und der Völker Dunkelheit,</w:t>
      </w:r>
      <w:r>
        <w:br/>
        <w:t>Aber über deine Heerde</w:t>
      </w:r>
      <w:r>
        <w:br/>
        <w:t>Strahlt des Glanzes Herrlichkeit,</w:t>
      </w:r>
      <w:r>
        <w:br/>
        <w:t>Die den Hirten sich gewiesen,</w:t>
      </w:r>
      <w:r>
        <w:br/>
        <w:t>Dein Geburtsfest hat gepriesen.</w:t>
      </w:r>
    </w:p>
    <w:p w14:paraId="4F4BDB8F" w14:textId="77777777" w:rsidR="003D5419" w:rsidRDefault="003D5419" w:rsidP="003D5419">
      <w:pPr>
        <w:pStyle w:val="StandardWeb"/>
      </w:pPr>
      <w:r>
        <w:t>Wunderkind, wir deine Kinder</w:t>
      </w:r>
      <w:r>
        <w:br/>
        <w:t>Sammeln uns in deinem Stall.</w:t>
      </w:r>
      <w:r>
        <w:br/>
        <w:t>Du bist ja das Heil der Sünder</w:t>
      </w:r>
      <w:r>
        <w:br/>
        <w:t>Und die Stütze für den Fall,</w:t>
      </w:r>
      <w:r>
        <w:br/>
        <w:t>Laß von keinen Finsternissen</w:t>
      </w:r>
      <w:r>
        <w:br/>
        <w:t>Uns bei deiner Krippe wissen.</w:t>
      </w:r>
    </w:p>
    <w:p w14:paraId="2C32D478" w14:textId="77777777" w:rsidR="003D5419" w:rsidRDefault="003D5419" w:rsidP="003D5419">
      <w:pPr>
        <w:pStyle w:val="StandardWeb"/>
      </w:pPr>
      <w:r>
        <w:t>Ist es in dem Herzen dunkel,</w:t>
      </w:r>
      <w:r>
        <w:br/>
        <w:t xml:space="preserve">So </w:t>
      </w:r>
      <w:proofErr w:type="spellStart"/>
      <w:r>
        <w:t>erleucht</w:t>
      </w:r>
      <w:proofErr w:type="spellEnd"/>
      <w:r>
        <w:t xml:space="preserve"> uns durch dein Licht,</w:t>
      </w:r>
      <w:r>
        <w:br/>
        <w:t xml:space="preserve">Daß uns dein Geburtsstern </w:t>
      </w:r>
      <w:proofErr w:type="spellStart"/>
      <w:r>
        <w:t>funkel</w:t>
      </w:r>
      <w:proofErr w:type="spellEnd"/>
      <w:r>
        <w:t>,</w:t>
      </w:r>
      <w:r>
        <w:br/>
        <w:t>Der durch alle Nebel bricht;</w:t>
      </w:r>
      <w:r>
        <w:br/>
        <w:t>Denn die Nacht ist nun vergangen,</w:t>
      </w:r>
      <w:r>
        <w:br/>
        <w:t>Da der Tag sich angefangen.</w:t>
      </w:r>
    </w:p>
    <w:p w14:paraId="350DB911" w14:textId="77777777" w:rsidR="003D5419" w:rsidRDefault="003D5419" w:rsidP="003D5419">
      <w:pPr>
        <w:pStyle w:val="StandardWeb"/>
      </w:pPr>
      <w:r>
        <w:t>Nun wir warten auf die Bürden,</w:t>
      </w:r>
      <w:r>
        <w:br/>
        <w:t>Die du eingebunden hast.</w:t>
      </w:r>
      <w:r>
        <w:br/>
        <w:t>Wie die Schäfer bei den Hürden</w:t>
      </w:r>
      <w:r>
        <w:br/>
        <w:t>Haben wir nicht eher Rast,</w:t>
      </w:r>
      <w:r>
        <w:br/>
        <w:t>Bis daß unser Herz erfährt,</w:t>
      </w:r>
      <w:r>
        <w:br/>
        <w:t>Was der heil‘ge Christ beschert.</w:t>
      </w:r>
    </w:p>
    <w:p w14:paraId="6A8180DD" w14:textId="77777777" w:rsidR="003D5419" w:rsidRDefault="003D5419" w:rsidP="003D5419">
      <w:pPr>
        <w:pStyle w:val="StandardWeb"/>
      </w:pPr>
      <w:r>
        <w:t xml:space="preserve">Ach was </w:t>
      </w:r>
      <w:proofErr w:type="spellStart"/>
      <w:r>
        <w:t>sinds</w:t>
      </w:r>
      <w:proofErr w:type="spellEnd"/>
      <w:r>
        <w:t xml:space="preserve"> für schöne Sachen,</w:t>
      </w:r>
      <w:r>
        <w:br/>
        <w:t>Die hier eingebunden sind?</w:t>
      </w:r>
      <w:r>
        <w:br/>
        <w:t>Daß du uns recht reich willst machen,</w:t>
      </w:r>
      <w:r>
        <w:br/>
        <w:t>Bindest du dich selber ein.</w:t>
      </w:r>
      <w:r>
        <w:br/>
        <w:t>Das ist wahrlich eine Bürde,</w:t>
      </w:r>
      <w:r>
        <w:br/>
        <w:t>Die kein Mensch beschreiben würde.</w:t>
      </w:r>
    </w:p>
    <w:p w14:paraId="05398743" w14:textId="77777777" w:rsidR="003D5419" w:rsidRDefault="003D5419" w:rsidP="003D5419">
      <w:pPr>
        <w:pStyle w:val="StandardWeb"/>
      </w:pPr>
      <w:r>
        <w:t>Denn in dieser Bürde lieget</w:t>
      </w:r>
      <w:r>
        <w:br/>
        <w:t>Vaters Gnad und Sohnes Huld.</w:t>
      </w:r>
      <w:r>
        <w:br/>
        <w:t>Alles, was das Herz vergnüget,</w:t>
      </w:r>
      <w:r>
        <w:br/>
        <w:t>Die Erlassung unsrer Schuld,</w:t>
      </w:r>
      <w:r>
        <w:br/>
        <w:t>Gottes Kindschaft, Heil und Segen,</w:t>
      </w:r>
      <w:r>
        <w:br/>
        <w:t>Ja der Himmel ist zugegen.</w:t>
      </w:r>
    </w:p>
    <w:p w14:paraId="0B06DB2D" w14:textId="77777777" w:rsidR="003D5419" w:rsidRDefault="003D5419" w:rsidP="003D5419">
      <w:pPr>
        <w:pStyle w:val="StandardWeb"/>
      </w:pPr>
      <w:r>
        <w:t>Welt, behalte deine Schätze,</w:t>
      </w:r>
      <w:r>
        <w:br/>
        <w:t>Hier ist unser größter Schatz.</w:t>
      </w:r>
      <w:r>
        <w:br/>
        <w:t>Hier ist Freiheit vom Gesetze,</w:t>
      </w:r>
      <w:r>
        <w:br/>
        <w:t>Hier der Armen Ruheplatz,</w:t>
      </w:r>
      <w:r>
        <w:br/>
        <w:t>Hier das Labsal aller Schmerzen.,</w:t>
      </w:r>
      <w:r>
        <w:br/>
        <w:t>Hier das Herze aller Herzen.</w:t>
      </w:r>
    </w:p>
    <w:p w14:paraId="21130BEA" w14:textId="77777777" w:rsidR="003D5419" w:rsidRDefault="003D5419" w:rsidP="003D5419">
      <w:pPr>
        <w:pStyle w:val="StandardWeb"/>
      </w:pPr>
      <w:r>
        <w:t>Zwar es ist auch eine Ruthe</w:t>
      </w:r>
      <w:r>
        <w:br/>
        <w:t>Diesem Zucker beigelegt,</w:t>
      </w:r>
      <w:r>
        <w:br/>
        <w:t>Doch es ist uns wohl zu Muthe,</w:t>
      </w:r>
      <w:r>
        <w:br/>
        <w:t>Weil sie uns zum Besten schlägt.</w:t>
      </w:r>
      <w:r>
        <w:br/>
      </w:r>
      <w:proofErr w:type="spellStart"/>
      <w:r>
        <w:t>Sonsten</w:t>
      </w:r>
      <w:proofErr w:type="spellEnd"/>
      <w:r>
        <w:t xml:space="preserve"> würden wir von Sünden</w:t>
      </w:r>
      <w:r>
        <w:br/>
      </w:r>
      <w:proofErr w:type="spellStart"/>
      <w:r>
        <w:t>Allzuschwere</w:t>
      </w:r>
      <w:proofErr w:type="spellEnd"/>
      <w:r>
        <w:t xml:space="preserve"> Bürden binden.</w:t>
      </w:r>
    </w:p>
    <w:p w14:paraId="72BCDD2E" w14:textId="77777777" w:rsidR="003D5419" w:rsidRDefault="003D5419" w:rsidP="003D5419">
      <w:pPr>
        <w:pStyle w:val="StandardWeb"/>
      </w:pPr>
      <w:r>
        <w:t>Laß die Christnacht so begehen,</w:t>
      </w:r>
      <w:r>
        <w:br/>
        <w:t>Daß kein Kind der Finsterniß</w:t>
      </w:r>
      <w:r>
        <w:br/>
        <w:t>Deine Huld mag widerstehen,</w:t>
      </w:r>
      <w:r>
        <w:br/>
        <w:t>Und mach unser Herz gewiß,</w:t>
      </w:r>
      <w:r>
        <w:br/>
        <w:t>Daß wir dort auf Zions Höhn</w:t>
      </w:r>
      <w:r>
        <w:br/>
        <w:t>Christtag mögen einst begehn.</w:t>
      </w:r>
    </w:p>
    <w:p w14:paraId="460EEC68" w14:textId="77777777" w:rsidR="003D5419" w:rsidRDefault="003D5419" w:rsidP="003D5419">
      <w:pPr>
        <w:pStyle w:val="berschrift1"/>
      </w:pPr>
      <w:r>
        <w:rPr>
          <w:rStyle w:val="screen-reader-text"/>
        </w:rPr>
        <w:t>Jesus lebet, so leb ich auch</w:t>
      </w:r>
      <w:r>
        <w:t xml:space="preserve"> </w:t>
      </w:r>
    </w:p>
    <w:p w14:paraId="4590295F" w14:textId="77777777" w:rsidR="003D5419" w:rsidRDefault="003D5419" w:rsidP="003D5419">
      <w:pPr>
        <w:pStyle w:val="StandardWeb"/>
      </w:pPr>
      <w:r>
        <w:t>Jesus lebet, so leb ich auch,</w:t>
      </w:r>
      <w:r>
        <w:br/>
        <w:t>Denn sein Leben ist mein Leben.</w:t>
      </w:r>
      <w:r>
        <w:br/>
        <w:t>Er hat mir den ersten Hauch</w:t>
      </w:r>
      <w:r>
        <w:br/>
        <w:t>Hier zum Leben selbst gegeben;</w:t>
      </w:r>
      <w:r>
        <w:br/>
        <w:t>Nimmt er den nur wieder hin,</w:t>
      </w:r>
      <w:r>
        <w:br/>
        <w:t>Ei so leb ich doch durch ihn.</w:t>
      </w:r>
    </w:p>
    <w:p w14:paraId="46900850" w14:textId="77777777" w:rsidR="003D5419" w:rsidRDefault="003D5419" w:rsidP="003D5419">
      <w:pPr>
        <w:pStyle w:val="StandardWeb"/>
      </w:pPr>
      <w:r>
        <w:t>Jesus lebt, ich bin sein Glied</w:t>
      </w:r>
      <w:r>
        <w:br/>
        <w:t>Schon in meiner Taufe worden,</w:t>
      </w:r>
      <w:r>
        <w:br/>
        <w:t>Weil sein Wesen in mir blüht,</w:t>
      </w:r>
      <w:r>
        <w:br/>
        <w:t>Schreib ich mich zum Christenorden.</w:t>
      </w:r>
      <w:r>
        <w:br/>
        <w:t>Ich bin göttlicher Natur,</w:t>
      </w:r>
      <w:r>
        <w:br/>
        <w:t>Lebe, doch in Jesu nur.</w:t>
      </w:r>
    </w:p>
    <w:p w14:paraId="1E9BC6FF" w14:textId="77777777" w:rsidR="003D5419" w:rsidRDefault="003D5419" w:rsidP="003D5419">
      <w:pPr>
        <w:pStyle w:val="StandardWeb"/>
      </w:pPr>
      <w:r>
        <w:t>Jesus lebt, mein Glaube sprichts,</w:t>
      </w:r>
      <w:r>
        <w:br/>
        <w:t>Der mich fest mit ihm verbindet.</w:t>
      </w:r>
      <w:r>
        <w:br/>
        <w:t>Außer diesem hab ich nichts,</w:t>
      </w:r>
      <w:r>
        <w:br/>
        <w:t>Da mein Herz das Leben findet.</w:t>
      </w:r>
      <w:r>
        <w:br/>
        <w:t>Er ist Kraft und Saft in mir,</w:t>
      </w:r>
      <w:r>
        <w:br/>
        <w:t>Lebet in mir für und für.</w:t>
      </w:r>
    </w:p>
    <w:p w14:paraId="592DE79F" w14:textId="77777777" w:rsidR="003D5419" w:rsidRDefault="003D5419" w:rsidP="003D5419">
      <w:pPr>
        <w:pStyle w:val="StandardWeb"/>
      </w:pPr>
      <w:r>
        <w:t>Jesus lebt, drum weg, o Welt,</w:t>
      </w:r>
      <w:r>
        <w:br/>
        <w:t>Weil bei dir mehr Tod, als Leben.</w:t>
      </w:r>
      <w:r>
        <w:br/>
        <w:t>Welchem deine Lust gefällt,</w:t>
      </w:r>
      <w:r>
        <w:br/>
        <w:t>Hat des Himmels sich begeben.</w:t>
      </w:r>
      <w:r>
        <w:br/>
        <w:t>Der lebt recht, der, wenn er stirbt,</w:t>
      </w:r>
      <w:r>
        <w:br/>
        <w:t>Jesus Leben dort erwirbt.</w:t>
      </w:r>
    </w:p>
    <w:p w14:paraId="511BA770" w14:textId="77777777" w:rsidR="003D5419" w:rsidRDefault="003D5419" w:rsidP="003D5419">
      <w:pPr>
        <w:pStyle w:val="StandardWeb"/>
      </w:pPr>
      <w:r>
        <w:t>Jesus lebt, nun komm, o Tod,</w:t>
      </w:r>
      <w:r>
        <w:br/>
        <w:t>Mich in Jesus Schooß zu setzen;</w:t>
      </w:r>
      <w:r>
        <w:br/>
        <w:t>Dorten wird mich keine Noth,</w:t>
      </w:r>
      <w:r>
        <w:br/>
        <w:t>Wo mein Jesus lebt, verletzen.</w:t>
      </w:r>
      <w:r>
        <w:br/>
        <w:t>Jesus lebt, so fahr ich hin,</w:t>
      </w:r>
      <w:r>
        <w:br/>
        <w:t>Wo ich ewig lebend bin.</w:t>
      </w:r>
    </w:p>
    <w:p w14:paraId="55B4146D" w14:textId="77777777" w:rsidR="003D5419" w:rsidRDefault="003D5419" w:rsidP="003D5419">
      <w:pPr>
        <w:pStyle w:val="berschrift1"/>
      </w:pPr>
      <w:r>
        <w:rPr>
          <w:rStyle w:val="screen-reader-text"/>
        </w:rPr>
        <w:t>Jesus soll die Loosung sein</w:t>
      </w:r>
      <w:r>
        <w:t xml:space="preserve"> </w:t>
      </w:r>
    </w:p>
    <w:p w14:paraId="78808591" w14:textId="77777777" w:rsidR="003D5419" w:rsidRDefault="003D5419" w:rsidP="003D5419">
      <w:pPr>
        <w:pStyle w:val="StandardWeb"/>
      </w:pPr>
      <w:r>
        <w:t>Jesus soll die Loosung sein,</w:t>
      </w:r>
      <w:r>
        <w:br/>
        <w:t>Da ein neues Jahr erschienen.</w:t>
      </w:r>
      <w:r>
        <w:br/>
        <w:t>Jesus Name soll allein</w:t>
      </w:r>
      <w:r>
        <w:br/>
        <w:t>Denen zum Paniere dienen,</w:t>
      </w:r>
      <w:r>
        <w:br/>
        <w:t>Die in seinem Bunde stehn</w:t>
      </w:r>
      <w:r>
        <w:br/>
        <w:t>Und auf seinen Wegen gehn.</w:t>
      </w:r>
    </w:p>
    <w:p w14:paraId="7591020F" w14:textId="77777777" w:rsidR="003D5419" w:rsidRDefault="003D5419" w:rsidP="003D5419">
      <w:pPr>
        <w:pStyle w:val="StandardWeb"/>
      </w:pPr>
      <w:r>
        <w:t>Jesus Name, Jesus Wort</w:t>
      </w:r>
      <w:r>
        <w:br/>
        <w:t>Soll bei uns in Zion schallen,</w:t>
      </w:r>
      <w:r>
        <w:br/>
        <w:t>Und so oft wir an den Ort,</w:t>
      </w:r>
      <w:r>
        <w:br/>
        <w:t>Der nach ihm genennt ist, wallen,</w:t>
      </w:r>
      <w:r>
        <w:br/>
        <w:t>Mache seines Namens Ruhm</w:t>
      </w:r>
      <w:r>
        <w:br/>
        <w:t>Unser Herz zum Heiligthum.</w:t>
      </w:r>
    </w:p>
    <w:p w14:paraId="5708F95A" w14:textId="77777777" w:rsidR="003D5419" w:rsidRDefault="003D5419" w:rsidP="003D5419">
      <w:pPr>
        <w:pStyle w:val="StandardWeb"/>
      </w:pPr>
      <w:r>
        <w:t>Unsre Wege wollen wir</w:t>
      </w:r>
      <w:r>
        <w:br/>
        <w:t>Nur in Jesus Namen gehen.</w:t>
      </w:r>
      <w:r>
        <w:br/>
        <w:t>Geht uns dieser Leitstern für,</w:t>
      </w:r>
      <w:r>
        <w:br/>
        <w:t>So wird alles wohl bestehen,</w:t>
      </w:r>
      <w:r>
        <w:br/>
        <w:t>Und durch seinen Gnadenschein</w:t>
      </w:r>
      <w:r>
        <w:br/>
        <w:t>Alles voller Segen sein.</w:t>
      </w:r>
    </w:p>
    <w:p w14:paraId="0E52CDEF" w14:textId="77777777" w:rsidR="003D5419" w:rsidRDefault="003D5419" w:rsidP="003D5419">
      <w:pPr>
        <w:pStyle w:val="StandardWeb"/>
      </w:pPr>
      <w:r>
        <w:t>Alle Sorgen, alles Leid</w:t>
      </w:r>
      <w:r>
        <w:br/>
        <w:t>Soll der Name uns versüßen,</w:t>
      </w:r>
      <w:r>
        <w:br/>
        <w:t>So wird alle Bitterkeit</w:t>
      </w:r>
      <w:r>
        <w:br/>
        <w:t xml:space="preserve">Uns zum Zucker werden </w:t>
      </w:r>
      <w:proofErr w:type="spellStart"/>
      <w:r>
        <w:t>müßen</w:t>
      </w:r>
      <w:proofErr w:type="spellEnd"/>
      <w:r>
        <w:t>.</w:t>
      </w:r>
      <w:r>
        <w:br/>
        <w:t>Jesus Namen, Sonn und Schild,</w:t>
      </w:r>
      <w:r>
        <w:br/>
        <w:t>Welcher allen Kummer stillt.</w:t>
      </w:r>
    </w:p>
    <w:p w14:paraId="04826359" w14:textId="77777777" w:rsidR="003D5419" w:rsidRDefault="003D5419" w:rsidP="003D5419">
      <w:pPr>
        <w:pStyle w:val="berschrift1"/>
      </w:pPr>
      <w:r>
        <w:rPr>
          <w:rStyle w:val="screen-reader-text"/>
        </w:rPr>
        <w:t>Komm, du Heiden Heiland, an</w:t>
      </w:r>
      <w:r>
        <w:t xml:space="preserve"> </w:t>
      </w:r>
    </w:p>
    <w:p w14:paraId="1929F38C" w14:textId="77777777" w:rsidR="003D5419" w:rsidRDefault="003D5419" w:rsidP="003D5419">
      <w:pPr>
        <w:pStyle w:val="StandardWeb"/>
      </w:pPr>
      <w:r>
        <w:t>Komm, du Heiden Heiland, an,</w:t>
      </w:r>
      <w:r>
        <w:br/>
        <w:t>der den Himmel aufgethan</w:t>
      </w:r>
      <w:r>
        <w:br/>
        <w:t>und auf Erden Friede bringt,</w:t>
      </w:r>
      <w:r>
        <w:br/>
        <w:t>daß man Hosianna singt.</w:t>
      </w:r>
    </w:p>
    <w:p w14:paraId="79710DC2" w14:textId="77777777" w:rsidR="003D5419" w:rsidRDefault="003D5419" w:rsidP="003D5419">
      <w:pPr>
        <w:pStyle w:val="StandardWeb"/>
      </w:pPr>
      <w:r>
        <w:t>Komm und kehre bei uns ein,</w:t>
      </w:r>
      <w:r>
        <w:br/>
        <w:t>du sollst unser König seyn.</w:t>
      </w:r>
      <w:r>
        <w:br/>
        <w:t>Unsre Herzen sind dein Thron,</w:t>
      </w:r>
      <w:r>
        <w:br/>
        <w:t>Gottes und Maria’s Sohn.</w:t>
      </w:r>
    </w:p>
    <w:p w14:paraId="0129CBC2" w14:textId="77777777" w:rsidR="003D5419" w:rsidRDefault="003D5419" w:rsidP="003D5419">
      <w:pPr>
        <w:pStyle w:val="StandardWeb"/>
      </w:pPr>
      <w:r>
        <w:t>Gott im Fleisch geoffenbart,</w:t>
      </w:r>
      <w:r>
        <w:br/>
        <w:t>doch nicht nach des Fleisches Art,</w:t>
      </w:r>
      <w:r>
        <w:br/>
        <w:t>sondern über die Vernunft,</w:t>
      </w:r>
      <w:r>
        <w:br/>
        <w:t xml:space="preserve">durch des Geistes </w:t>
      </w:r>
      <w:proofErr w:type="spellStart"/>
      <w:r>
        <w:t>Ueberkunft</w:t>
      </w:r>
      <w:proofErr w:type="spellEnd"/>
      <w:r>
        <w:t>.</w:t>
      </w:r>
    </w:p>
    <w:p w14:paraId="3B7A83C1" w14:textId="77777777" w:rsidR="003D5419" w:rsidRDefault="003D5419" w:rsidP="003D5419">
      <w:pPr>
        <w:pStyle w:val="StandardWeb"/>
      </w:pPr>
      <w:r>
        <w:t>Mensch, zu aller Menschen Heil,</w:t>
      </w:r>
      <w:r>
        <w:br/>
        <w:t>an dir nehmen Alle Theil,</w:t>
      </w:r>
      <w:r>
        <w:br/>
        <w:t>denn du bist der ganzen Welt</w:t>
      </w:r>
      <w:r>
        <w:br/>
        <w:t>als der Heiland vorgestellt.</w:t>
      </w:r>
    </w:p>
    <w:p w14:paraId="661D5861" w14:textId="77777777" w:rsidR="003D5419" w:rsidRDefault="003D5419" w:rsidP="003D5419">
      <w:pPr>
        <w:pStyle w:val="StandardWeb"/>
      </w:pPr>
      <w:r>
        <w:t>Gott mit uns, Immanuel,</w:t>
      </w:r>
      <w:r>
        <w:br/>
        <w:t>den ich innig mir erwähl‘,</w:t>
      </w:r>
      <w:r>
        <w:br/>
        <w:t>du kommst in dies Thränenthal,</w:t>
      </w:r>
      <w:r>
        <w:br/>
        <w:t>sey willkommen tausendmal.</w:t>
      </w:r>
    </w:p>
    <w:p w14:paraId="0ED481AB" w14:textId="77777777" w:rsidR="003D5419" w:rsidRDefault="003D5419" w:rsidP="003D5419">
      <w:pPr>
        <w:pStyle w:val="StandardWeb"/>
      </w:pPr>
      <w:r>
        <w:t xml:space="preserve">Herz und Kirche </w:t>
      </w:r>
      <w:proofErr w:type="spellStart"/>
      <w:r>
        <w:t>steh’n</w:t>
      </w:r>
      <w:proofErr w:type="spellEnd"/>
      <w:r>
        <w:t xml:space="preserve"> bereit</w:t>
      </w:r>
      <w:r>
        <w:br/>
        <w:t>und wir werfen Zweig und Kleid</w:t>
      </w:r>
      <w:r>
        <w:br/>
        <w:t>unter deine Füße hin;</w:t>
      </w:r>
      <w:r>
        <w:br/>
        <w:t xml:space="preserve">eile, bei uns </w:t>
      </w:r>
      <w:proofErr w:type="spellStart"/>
      <w:r>
        <w:t>einzuzieh’n</w:t>
      </w:r>
      <w:proofErr w:type="spellEnd"/>
      <w:r>
        <w:t>.</w:t>
      </w:r>
    </w:p>
    <w:p w14:paraId="097F3D57" w14:textId="77777777" w:rsidR="003D5419" w:rsidRDefault="003D5419" w:rsidP="003D5419">
      <w:pPr>
        <w:pStyle w:val="StandardWeb"/>
      </w:pPr>
      <w:r>
        <w:t>Wir empfangen deinen Gruß</w:t>
      </w:r>
      <w:r>
        <w:br/>
        <w:t>durch der Liebe heißen Kuß</w:t>
      </w:r>
      <w:r>
        <w:br/>
        <w:t>und wir schwören, dir allein</w:t>
      </w:r>
      <w:r>
        <w:br/>
        <w:t>im Gehorsam treu zu seyn.</w:t>
      </w:r>
    </w:p>
    <w:p w14:paraId="7160D944" w14:textId="77777777" w:rsidR="003D5419" w:rsidRDefault="003D5419" w:rsidP="003D5419">
      <w:pPr>
        <w:pStyle w:val="StandardWeb"/>
      </w:pPr>
      <w:r>
        <w:t>Glaube, Lieb‘ und Hoffnung sind</w:t>
      </w:r>
      <w:r>
        <w:br/>
        <w:t xml:space="preserve">dir zu Ehren </w:t>
      </w:r>
      <w:proofErr w:type="spellStart"/>
      <w:r>
        <w:t>angezünd’t</w:t>
      </w:r>
      <w:proofErr w:type="spellEnd"/>
      <w:r>
        <w:t>,</w:t>
      </w:r>
      <w:r>
        <w:br/>
        <w:t>diese Fackeln tragen wir</w:t>
      </w:r>
      <w:r>
        <w:br/>
        <w:t>deiner hohen Ankunft für.</w:t>
      </w:r>
    </w:p>
    <w:p w14:paraId="2B7BFB6B" w14:textId="77777777" w:rsidR="003D5419" w:rsidRDefault="003D5419" w:rsidP="003D5419">
      <w:pPr>
        <w:pStyle w:val="StandardWeb"/>
      </w:pPr>
      <w:r>
        <w:t>Nimm uns auf in deinen Schooß,</w:t>
      </w:r>
      <w:r>
        <w:br/>
        <w:t>mach‘ uns von den Banden los,</w:t>
      </w:r>
      <w:r>
        <w:br/>
        <w:t>welche das Gewissen trägt</w:t>
      </w:r>
      <w:r>
        <w:br/>
        <w:t>und uns Satan angelegt.</w:t>
      </w:r>
    </w:p>
    <w:p w14:paraId="4E68F922" w14:textId="77777777" w:rsidR="003D5419" w:rsidRDefault="003D5419" w:rsidP="003D5419">
      <w:pPr>
        <w:pStyle w:val="StandardWeb"/>
      </w:pPr>
      <w:r>
        <w:t>Baue unter uns dein Reich,</w:t>
      </w:r>
      <w:r>
        <w:br/>
        <w:t>mach‘ uns dir im Wandel gleich,</w:t>
      </w:r>
      <w:r>
        <w:br/>
      </w:r>
      <w:proofErr w:type="spellStart"/>
      <w:r>
        <w:t>tödt</w:t>
      </w:r>
      <w:proofErr w:type="spellEnd"/>
      <w:r>
        <w:t>‘ in uns des Fleisches Kraft,</w:t>
      </w:r>
      <w:r>
        <w:br/>
        <w:t>daß der Geist viel Früchte schafft.</w:t>
      </w:r>
    </w:p>
    <w:p w14:paraId="2C2A6F36" w14:textId="77777777" w:rsidR="003D5419" w:rsidRDefault="003D5419" w:rsidP="003D5419">
      <w:pPr>
        <w:pStyle w:val="StandardWeb"/>
      </w:pPr>
      <w:r>
        <w:t>Pflanz‘ uns deine Demuth ein,</w:t>
      </w:r>
      <w:r>
        <w:br/>
        <w:t>laß uns voller Sanftmuth seyn.</w:t>
      </w:r>
      <w:r>
        <w:br/>
        <w:t>Legst du eine Last uns auf,</w:t>
      </w:r>
      <w:r>
        <w:br/>
        <w:t>leg‘ auch deinen Segen drauf.</w:t>
      </w:r>
    </w:p>
    <w:p w14:paraId="72F926A2" w14:textId="77777777" w:rsidR="003D5419" w:rsidRDefault="003D5419" w:rsidP="003D5419">
      <w:pPr>
        <w:pStyle w:val="StandardWeb"/>
      </w:pPr>
      <w:r>
        <w:t>Endlich, o du Lebensfürst!</w:t>
      </w:r>
      <w:r>
        <w:br/>
        <w:t>wenn du wiederkommen wirst,</w:t>
      </w:r>
      <w:r>
        <w:br/>
        <w:t xml:space="preserve">will ich Hosianna </w:t>
      </w:r>
      <w:proofErr w:type="spellStart"/>
      <w:r>
        <w:t>schrei’n</w:t>
      </w:r>
      <w:proofErr w:type="spellEnd"/>
      <w:r>
        <w:t>,</w:t>
      </w:r>
      <w:r>
        <w:br/>
        <w:t>das wird Hallelujah seyn.</w:t>
      </w:r>
    </w:p>
    <w:p w14:paraId="4E4C0BC3" w14:textId="77777777" w:rsidR="003D5419" w:rsidRDefault="003D5419" w:rsidP="003D5419">
      <w:pPr>
        <w:pStyle w:val="berschrift1"/>
      </w:pPr>
      <w:r>
        <w:rPr>
          <w:rStyle w:val="screen-reader-text"/>
        </w:rPr>
        <w:t>Mein Gott, Du bist und bleibst mein Gott</w:t>
      </w:r>
      <w:r>
        <w:t xml:space="preserve"> </w:t>
      </w:r>
    </w:p>
    <w:p w14:paraId="566C14C0" w14:textId="77777777" w:rsidR="003D5419" w:rsidRDefault="003D5419" w:rsidP="003D5419">
      <w:pPr>
        <w:pStyle w:val="StandardWeb"/>
      </w:pPr>
      <w:r>
        <w:t>Mein Gott, du bist und bleibst mein Gott,</w:t>
      </w:r>
      <w:r>
        <w:br/>
        <w:t>Das macht mir tausend Freuden.</w:t>
      </w:r>
      <w:r>
        <w:br/>
        <w:t>Es kann mich weder Not noch Tod</w:t>
      </w:r>
      <w:r>
        <w:br/>
        <w:t>Von deiner Liebe scheiden;</w:t>
      </w:r>
      <w:r>
        <w:br/>
        <w:t>Denn hab ich dich,</w:t>
      </w:r>
      <w:r>
        <w:br/>
        <w:t>So werden mich</w:t>
      </w:r>
      <w:r>
        <w:br/>
        <w:t>Die Flammen nicht ergreifen,</w:t>
      </w:r>
      <w:r>
        <w:br/>
        <w:t>Die Fluten nicht ersäufen.</w:t>
      </w:r>
    </w:p>
    <w:p w14:paraId="0B64EC95" w14:textId="77777777" w:rsidR="003D5419" w:rsidRDefault="003D5419" w:rsidP="003D5419">
      <w:pPr>
        <w:pStyle w:val="StandardWeb"/>
      </w:pPr>
      <w:r>
        <w:t>2. Du bist mein Gott von Jugend auf</w:t>
      </w:r>
      <w:r>
        <w:br/>
        <w:t>In Freud und Leid gewesen;</w:t>
      </w:r>
      <w:r>
        <w:br/>
        <w:t>Es war mein ganzer Lebenslauf</w:t>
      </w:r>
      <w:r>
        <w:br/>
        <w:t>Zum Segen auserlesen.</w:t>
      </w:r>
      <w:r>
        <w:br/>
        <w:t>Wie manche Not,</w:t>
      </w:r>
      <w:r>
        <w:br/>
        <w:t>Die mir gedroht,</w:t>
      </w:r>
      <w:r>
        <w:br/>
        <w:t>Hat deine Hand gewendet</w:t>
      </w:r>
      <w:r>
        <w:br/>
        <w:t>Und Hilfe mir gesendet!</w:t>
      </w:r>
    </w:p>
    <w:p w14:paraId="39D4DA02" w14:textId="77777777" w:rsidR="003D5419" w:rsidRDefault="003D5419" w:rsidP="003D5419">
      <w:pPr>
        <w:pStyle w:val="StandardWeb"/>
      </w:pPr>
      <w:r>
        <w:t>3. Du bist mein Gott, und bis hieher</w:t>
      </w:r>
      <w:r>
        <w:br/>
        <w:t>Willst du noch immer walten.</w:t>
      </w:r>
      <w:r>
        <w:br/>
        <w:t>Da meiner längst vergessen wär,</w:t>
      </w:r>
      <w:r>
        <w:br/>
        <w:t>Hast du mich doch erhalten,</w:t>
      </w:r>
      <w:r>
        <w:br/>
        <w:t>Gespeist, getränkt</w:t>
      </w:r>
      <w:r>
        <w:br/>
        <w:t>Und sonst beschenkt</w:t>
      </w:r>
      <w:r>
        <w:br/>
        <w:t>Mit vielen Gnadengaben,</w:t>
      </w:r>
      <w:r>
        <w:br/>
        <w:t>Die Leib und Seele laben.</w:t>
      </w:r>
    </w:p>
    <w:p w14:paraId="35BC5C50" w14:textId="77777777" w:rsidR="003D5419" w:rsidRDefault="003D5419" w:rsidP="003D5419">
      <w:pPr>
        <w:pStyle w:val="StandardWeb"/>
      </w:pPr>
      <w:r>
        <w:t>4. Du bist mein Gott auch künftighin,</w:t>
      </w:r>
      <w:r>
        <w:br/>
        <w:t>Darauf vertrau ich feste;</w:t>
      </w:r>
      <w:r>
        <w:br/>
        <w:t>Du änderst nie den treuen Sinn</w:t>
      </w:r>
      <w:r>
        <w:br/>
        <w:t>Und sorgst für mich aufs beste.</w:t>
      </w:r>
      <w:r>
        <w:br/>
        <w:t>In Lieb und Leid</w:t>
      </w:r>
      <w:r>
        <w:br/>
        <w:t>Bist du bereit,</w:t>
      </w:r>
      <w:r>
        <w:br/>
        <w:t>Mir Rat und Tat zu geben,</w:t>
      </w:r>
      <w:r>
        <w:br/>
        <w:t>So lang ich werde leben.</w:t>
      </w:r>
    </w:p>
    <w:p w14:paraId="162E3DE2" w14:textId="77777777" w:rsidR="003D5419" w:rsidRDefault="003D5419" w:rsidP="003D5419">
      <w:pPr>
        <w:pStyle w:val="StandardWeb"/>
      </w:pPr>
      <w:r>
        <w:t>5. Du bist mein Gott, kein Elend kann</w:t>
      </w:r>
      <w:r>
        <w:br/>
        <w:t>Mir diesen Trost benehmen,</w:t>
      </w:r>
      <w:r>
        <w:br/>
        <w:t>Und geh ich gleich auf rauher Bahn,</w:t>
      </w:r>
      <w:r>
        <w:br/>
        <w:t>Will ich mich doch nicht grämen.</w:t>
      </w:r>
      <w:r>
        <w:br/>
        <w:t>Der Weg zu dir</w:t>
      </w:r>
      <w:r>
        <w:br/>
        <w:t>Ist dornig hier</w:t>
      </w:r>
      <w:r>
        <w:br/>
        <w:t>Und führt mich doch zum Ziele,</w:t>
      </w:r>
      <w:r>
        <w:br/>
        <w:t>Wenn ich auch Schmerzen fühle.</w:t>
      </w:r>
    </w:p>
    <w:p w14:paraId="0708D242" w14:textId="77777777" w:rsidR="003D5419" w:rsidRDefault="003D5419" w:rsidP="003D5419">
      <w:pPr>
        <w:pStyle w:val="StandardWeb"/>
      </w:pPr>
      <w:r>
        <w:t>6. Du bist mein Gott, auch wenn der Tod</w:t>
      </w:r>
      <w:r>
        <w:br/>
        <w:t>Mir alles andre raubet;</w:t>
      </w:r>
      <w:r>
        <w:br/>
        <w:t>Stirbt gleich der Leib, es hat nicht Not;</w:t>
      </w:r>
      <w:r>
        <w:br/>
        <w:t>Wer nur an Jesum glaubet,</w:t>
      </w:r>
      <w:r>
        <w:br/>
        <w:t>Der findet dort</w:t>
      </w:r>
      <w:r>
        <w:br/>
        <w:t>Den sichern Ort,</w:t>
      </w:r>
      <w:r>
        <w:br/>
        <w:t xml:space="preserve">Wo uns ein </w:t>
      </w:r>
      <w:proofErr w:type="spellStart"/>
      <w:r>
        <w:t>beßres</w:t>
      </w:r>
      <w:proofErr w:type="spellEnd"/>
      <w:r>
        <w:t xml:space="preserve"> Leben</w:t>
      </w:r>
      <w:r>
        <w:br/>
        <w:t>Auf ewig wird gegeben.</w:t>
      </w:r>
    </w:p>
    <w:p w14:paraId="7876E891" w14:textId="77777777" w:rsidR="003D5419" w:rsidRDefault="003D5419" w:rsidP="003D5419">
      <w:pPr>
        <w:pStyle w:val="StandardWeb"/>
      </w:pPr>
      <w:r>
        <w:t>7. Du bist mein Gott, drum freu ich mich,</w:t>
      </w:r>
      <w:r>
        <w:br/>
        <w:t>Ich werde zu dir kommen,</w:t>
      </w:r>
      <w:r>
        <w:br/>
        <w:t>Sobald nach meinem Sterben ich</w:t>
      </w:r>
      <w:r>
        <w:br/>
        <w:t>Der letzten Angst entnommen.</w:t>
      </w:r>
      <w:r>
        <w:br/>
        <w:t>Mein Gott ist mein,</w:t>
      </w:r>
      <w:r>
        <w:br/>
        <w:t>Und ich bin sein.</w:t>
      </w:r>
      <w:r>
        <w:br/>
        <w:t>Nichts soll mir diesen Glauben</w:t>
      </w:r>
      <w:r>
        <w:br/>
        <w:t>Aus meinem Herzen rauben</w:t>
      </w:r>
    </w:p>
    <w:p w14:paraId="7036F11B" w14:textId="77777777" w:rsidR="003D5419" w:rsidRDefault="003D5419" w:rsidP="003D5419">
      <w:pPr>
        <w:pStyle w:val="berschrift1"/>
      </w:pPr>
      <w:r>
        <w:rPr>
          <w:rStyle w:val="screen-reader-text"/>
        </w:rPr>
        <w:t>Mein Gott, ich wart auf Deine Stunde</w:t>
      </w:r>
      <w:r>
        <w:t xml:space="preserve"> </w:t>
      </w:r>
    </w:p>
    <w:p w14:paraId="06CC8F20" w14:textId="77777777" w:rsidR="003D5419" w:rsidRDefault="003D5419" w:rsidP="003D5419">
      <w:pPr>
        <w:pStyle w:val="StandardWeb"/>
      </w:pPr>
      <w:r>
        <w:t>1) Mein Gott, ich wart auf deine Stunde,</w:t>
      </w:r>
      <w:r>
        <w:br/>
        <w:t>Die jetzt noch nicht gekommen ist.</w:t>
      </w:r>
      <w:r>
        <w:br/>
        <w:t>Ich habe diesen Trost zum Grunde,</w:t>
      </w:r>
      <w:r>
        <w:br/>
        <w:t>Daß du voll Rats und Hilfe bist.</w:t>
      </w:r>
      <w:r>
        <w:br/>
        <w:t>Dein Wort wird endlich doch erfüllt,</w:t>
      </w:r>
      <w:r>
        <w:br/>
        <w:t xml:space="preserve">Die Stunde komme, wann du </w:t>
      </w:r>
      <w:proofErr w:type="spellStart"/>
      <w:r>
        <w:t>willt</w:t>
      </w:r>
      <w:proofErr w:type="spellEnd"/>
      <w:r>
        <w:t>.</w:t>
      </w:r>
    </w:p>
    <w:p w14:paraId="709B7672" w14:textId="77777777" w:rsidR="003D5419" w:rsidRDefault="003D5419" w:rsidP="003D5419">
      <w:pPr>
        <w:pStyle w:val="StandardWeb"/>
      </w:pPr>
      <w:r>
        <w:t>2) Ich bin, mein Gott, in deinen Händen,</w:t>
      </w:r>
      <w:r>
        <w:br/>
      </w:r>
      <w:proofErr w:type="spellStart"/>
      <w:r>
        <w:t>Machs</w:t>
      </w:r>
      <w:proofErr w:type="spellEnd"/>
      <w:r>
        <w:t xml:space="preserve"> nur mit mir, wie dirs gefällt.</w:t>
      </w:r>
      <w:r>
        <w:br/>
        <w:t>Ich will zu dir allein mich wenden,</w:t>
      </w:r>
      <w:r>
        <w:br/>
        <w:t>Es sei dir alles heimgestellt.</w:t>
      </w:r>
      <w:r>
        <w:br/>
        <w:t>Die Hilfe kommt allein von dir,</w:t>
      </w:r>
      <w:r>
        <w:br/>
        <w:t>Mein bester Helfer, hilf du mir.</w:t>
      </w:r>
    </w:p>
    <w:p w14:paraId="171BD99E" w14:textId="77777777" w:rsidR="003D5419" w:rsidRDefault="003D5419" w:rsidP="003D5419">
      <w:pPr>
        <w:pStyle w:val="StandardWeb"/>
      </w:pPr>
      <w:r>
        <w:t>3) Wenn Furcht und Hoffnung in mir streiten,</w:t>
      </w:r>
      <w:r>
        <w:br/>
        <w:t>Heißt mich der Glaube stille sein;</w:t>
      </w:r>
      <w:r>
        <w:br/>
        <w:t>Ich sehe deine Hand von weiten,</w:t>
      </w:r>
      <w:r>
        <w:br/>
        <w:t xml:space="preserve">Die wird mir Trost und Kraft </w:t>
      </w:r>
      <w:proofErr w:type="spellStart"/>
      <w:r>
        <w:t>verleihn</w:t>
      </w:r>
      <w:proofErr w:type="spellEnd"/>
      <w:r>
        <w:t>;</w:t>
      </w:r>
      <w:r>
        <w:br/>
        <w:t>Ich werde – Herr, es wird geschehn –</w:t>
      </w:r>
      <w:r>
        <w:br/>
        <w:t>Noch Lust an deiner Gnade sehn.</w:t>
      </w:r>
    </w:p>
    <w:p w14:paraId="227852F3" w14:textId="77777777" w:rsidR="003D5419" w:rsidRDefault="003D5419" w:rsidP="003D5419">
      <w:pPr>
        <w:pStyle w:val="StandardWeb"/>
      </w:pPr>
      <w:r>
        <w:t>4) Wie Jakob geh ich dir entgegen,</w:t>
      </w:r>
      <w:r>
        <w:br/>
        <w:t>Mein Glaube ringt und kämpft mit dir;</w:t>
      </w:r>
      <w:r>
        <w:br/>
        <w:t>Ich laß dich nicht, gib mir den Segen,</w:t>
      </w:r>
      <w:r>
        <w:br/>
        <w:t>Dein Segen ruh und bleib in mir,</w:t>
      </w:r>
      <w:r>
        <w:br/>
        <w:t>Dein Segen ist’s, der mir die Nacht</w:t>
      </w:r>
      <w:r>
        <w:br/>
        <w:t>Zur schönen Morgenröte macht.</w:t>
      </w:r>
    </w:p>
    <w:p w14:paraId="7D12F1DD" w14:textId="77777777" w:rsidR="003D5419" w:rsidRDefault="003D5419" w:rsidP="003D5419">
      <w:pPr>
        <w:pStyle w:val="StandardWeb"/>
      </w:pPr>
      <w:r>
        <w:t>5) Nur deiner Allmacht will ich trauen,</w:t>
      </w:r>
      <w:r>
        <w:br/>
        <w:t>Die allen Kummer ändern kann.</w:t>
      </w:r>
      <w:r>
        <w:br/>
        <w:t>Auf dein Wort will ich Felsen bauen,</w:t>
      </w:r>
      <w:r>
        <w:br/>
        <w:t>Du hast gesaget: Ruf mich an.</w:t>
      </w:r>
      <w:r>
        <w:br/>
        <w:t>Ich hoffe nun, ich rufe nun;</w:t>
      </w:r>
      <w:r>
        <w:br/>
        <w:t>Du wirst nach deinem Worte tun.</w:t>
      </w:r>
    </w:p>
    <w:p w14:paraId="5AD5B753" w14:textId="77777777" w:rsidR="003D5419" w:rsidRDefault="003D5419" w:rsidP="003D5419">
      <w:pPr>
        <w:pStyle w:val="StandardWeb"/>
      </w:pPr>
      <w:r>
        <w:t>6) Beleg mich, wie du willst, mit Schmerzen,</w:t>
      </w:r>
      <w:r>
        <w:br/>
        <w:t>War Jesus doch der Schmerzensmann,</w:t>
      </w:r>
      <w:r>
        <w:br/>
        <w:t>Und diesem geht mein Schmerz zu Herzen,</w:t>
      </w:r>
      <w:r>
        <w:br/>
        <w:t>Ich weiß, daß er’s nicht lassen kann;</w:t>
      </w:r>
      <w:r>
        <w:br/>
        <w:t>Ihm bricht sein Herz, sein Mund verspricht:</w:t>
      </w:r>
      <w:r>
        <w:br/>
        <w:t>Ich laß dich nicht. Ach laß mich nicht.</w:t>
      </w:r>
    </w:p>
    <w:p w14:paraId="704842C0" w14:textId="77777777" w:rsidR="003D5419" w:rsidRDefault="003D5419" w:rsidP="003D5419">
      <w:pPr>
        <w:pStyle w:val="berschrift1"/>
      </w:pPr>
      <w:r>
        <w:rPr>
          <w:rStyle w:val="screen-reader-text"/>
        </w:rPr>
        <w:t>Mein Jesus stirbt, was soll ich leben?</w:t>
      </w:r>
      <w:r>
        <w:t xml:space="preserve"> </w:t>
      </w:r>
    </w:p>
    <w:p w14:paraId="1F35A462" w14:textId="77777777" w:rsidR="003D5419" w:rsidRDefault="003D5419" w:rsidP="003D5419">
      <w:pPr>
        <w:pStyle w:val="StandardWeb"/>
      </w:pPr>
      <w:r>
        <w:t>Mein Jesus stirbt, was soll ich leben?</w:t>
      </w:r>
      <w:r>
        <w:br/>
        <w:t>Mein Haupt erblaßt, wo bleibt sein Glied?</w:t>
      </w:r>
      <w:r>
        <w:br/>
        <w:t>Ach soll ich ihm den Geist nicht geben,</w:t>
      </w:r>
      <w:r>
        <w:br/>
        <w:t>Da jetzt sein Geist von dannen zieht?</w:t>
      </w:r>
      <w:r>
        <w:br/>
        <w:t>Ach ja, ich sterbe nun mit dir,</w:t>
      </w:r>
      <w:r>
        <w:br/>
        <w:t>Mein Jesu, stirb du auch in mir.</w:t>
      </w:r>
    </w:p>
    <w:p w14:paraId="67EFF4FA" w14:textId="77777777" w:rsidR="003D5419" w:rsidRDefault="003D5419" w:rsidP="003D5419">
      <w:pPr>
        <w:pStyle w:val="StandardWeb"/>
      </w:pPr>
      <w:r>
        <w:t>Mein Jesus stirbt, die Augen brechen,</w:t>
      </w:r>
      <w:r>
        <w:br/>
        <w:t>Ach nimm den letzten Blick von mir.</w:t>
      </w:r>
      <w:r>
        <w:br/>
        <w:t xml:space="preserve">Sein Mund </w:t>
      </w:r>
      <w:proofErr w:type="spellStart"/>
      <w:r>
        <w:t>verschmacht</w:t>
      </w:r>
      <w:proofErr w:type="spellEnd"/>
      <w:r>
        <w:t>, was soll ich sprechen?</w:t>
      </w:r>
      <w:r>
        <w:br/>
        <w:t>Mein letztes Wort ist Jesus hier.</w:t>
      </w:r>
      <w:r>
        <w:br/>
        <w:t>Ach Jesu, Jesu, laß mich nicht,</w:t>
      </w:r>
      <w:r>
        <w:br/>
        <w:t>Wenn mir der Tod das Herze bricht.</w:t>
      </w:r>
    </w:p>
    <w:p w14:paraId="7B960F8E" w14:textId="77777777" w:rsidR="003D5419" w:rsidRDefault="003D5419" w:rsidP="003D5419">
      <w:pPr>
        <w:pStyle w:val="StandardWeb"/>
      </w:pPr>
      <w:r>
        <w:t>Mein Jesus neigt sein Haupt zur Erden,</w:t>
      </w:r>
      <w:r>
        <w:br/>
        <w:t>Welt, gute Nacht, ich scheide mit.</w:t>
      </w:r>
      <w:r>
        <w:br/>
        <w:t>Soll Jesus eine Leiche werden,</w:t>
      </w:r>
      <w:r>
        <w:br/>
        <w:t>Was scheu ich denn den letzten Tritt?</w:t>
      </w:r>
      <w:r>
        <w:br/>
        <w:t>Ich küsse seinen blossen Mund,</w:t>
      </w:r>
      <w:r>
        <w:br/>
        <w:t xml:space="preserve">Er stirbt, so </w:t>
      </w:r>
      <w:proofErr w:type="spellStart"/>
      <w:r>
        <w:t>sterb</w:t>
      </w:r>
      <w:proofErr w:type="spellEnd"/>
      <w:r>
        <w:t xml:space="preserve"> ich auch </w:t>
      </w:r>
      <w:proofErr w:type="spellStart"/>
      <w:r>
        <w:t>jetzund</w:t>
      </w:r>
      <w:proofErr w:type="spellEnd"/>
      <w:r>
        <w:t>.</w:t>
      </w:r>
    </w:p>
    <w:p w14:paraId="46DFBAA3" w14:textId="77777777" w:rsidR="003D5419" w:rsidRDefault="003D5419" w:rsidP="003D5419">
      <w:pPr>
        <w:pStyle w:val="StandardWeb"/>
      </w:pPr>
      <w:r>
        <w:t>Mein Jesus wird ins Grab versenket;</w:t>
      </w:r>
      <w:r>
        <w:br/>
        <w:t>O legt ihn in mein Herze hin.</w:t>
      </w:r>
      <w:r>
        <w:br/>
        <w:t>Und daß man immer dran gedenket,</w:t>
      </w:r>
      <w:r>
        <w:br/>
        <w:t>Daß ich mit ihm gestorben bin,</w:t>
      </w:r>
      <w:r>
        <w:br/>
        <w:t>So setzt mir diese Grabschrift bei:</w:t>
      </w:r>
      <w:r>
        <w:br/>
        <w:t>Daß Jesu Tod auch mein Tod sei.</w:t>
      </w:r>
    </w:p>
    <w:p w14:paraId="1F50054E" w14:textId="77777777" w:rsidR="003D5419" w:rsidRDefault="003D5419" w:rsidP="003D5419">
      <w:pPr>
        <w:pStyle w:val="berschrift1"/>
      </w:pPr>
      <w:r>
        <w:rPr>
          <w:rStyle w:val="screen-reader-text"/>
        </w:rPr>
        <w:t>O Anfang, sonder Ende,</w:t>
      </w:r>
      <w:r>
        <w:t xml:space="preserve"> </w:t>
      </w:r>
    </w:p>
    <w:p w14:paraId="5BE83902" w14:textId="77777777" w:rsidR="003D5419" w:rsidRDefault="003D5419" w:rsidP="003D5419">
      <w:pPr>
        <w:pStyle w:val="StandardWeb"/>
      </w:pPr>
      <w:r>
        <w:t>O Anfang, sonder Ende,</w:t>
      </w:r>
      <w:r>
        <w:br/>
        <w:t>Du großes A und O,</w:t>
      </w:r>
      <w:r>
        <w:br/>
        <w:t>Wir küssen deine Hände</w:t>
      </w:r>
      <w:r>
        <w:br/>
        <w:t>Und sind von Herzen froh,</w:t>
      </w:r>
      <w:r>
        <w:br/>
        <w:t>Weil du uns noch ein Jahr</w:t>
      </w:r>
      <w:r>
        <w:br/>
        <w:t>Mit Segen läßt beschließen,</w:t>
      </w:r>
      <w:r>
        <w:br/>
        <w:t>Daß wir erkennen müssen,</w:t>
      </w:r>
      <w:r>
        <w:br/>
        <w:t>Dein Thun ist wunderbar.</w:t>
      </w:r>
    </w:p>
    <w:p w14:paraId="76DFD9FD" w14:textId="77777777" w:rsidR="003D5419" w:rsidRDefault="003D5419" w:rsidP="003D5419">
      <w:pPr>
        <w:pStyle w:val="StandardWeb"/>
      </w:pPr>
      <w:r>
        <w:t>Die Kirch ist voller Wunder,</w:t>
      </w:r>
      <w:r>
        <w:br/>
        <w:t>Dein Wort und Sacrament</w:t>
      </w:r>
      <w:r>
        <w:br/>
        <w:t>Sind immer neue Zunder,</w:t>
      </w:r>
      <w:r>
        <w:br/>
        <w:t>Daß Licht und Recht noch brennt.</w:t>
      </w:r>
      <w:r>
        <w:br/>
        <w:t>Dein Sohn ist hier der Stein,</w:t>
      </w:r>
      <w:r>
        <w:br/>
        <w:t>An dem die Feinde fallen,</w:t>
      </w:r>
      <w:r>
        <w:br/>
        <w:t>Wenn er den Deinen allen</w:t>
      </w:r>
      <w:r>
        <w:br/>
        <w:t>Ein Auferstehn muß sein.</w:t>
      </w:r>
    </w:p>
    <w:p w14:paraId="04BABE11" w14:textId="77777777" w:rsidR="003D5419" w:rsidRDefault="003D5419" w:rsidP="003D5419">
      <w:pPr>
        <w:pStyle w:val="StandardWeb"/>
      </w:pPr>
      <w:r>
        <w:t>Das Land ist voller Segen</w:t>
      </w:r>
      <w:r>
        <w:br/>
        <w:t>Und trieft von deinem Fett,</w:t>
      </w:r>
      <w:r>
        <w:br/>
        <w:t>Man siehet allerwegen,</w:t>
      </w:r>
      <w:r>
        <w:br/>
        <w:t>Wie seine Frucht geräth.</w:t>
      </w:r>
      <w:r>
        <w:br/>
        <w:t>Ist da und dort ein Schwert</w:t>
      </w:r>
      <w:r>
        <w:br/>
        <w:t>Durch unsre Seelen gangen,</w:t>
      </w:r>
      <w:r>
        <w:br/>
        <w:t>So hast du nach Verlangen</w:t>
      </w:r>
      <w:r>
        <w:br/>
        <w:t>Auch wieder Trost beschert.</w:t>
      </w:r>
    </w:p>
    <w:p w14:paraId="0B1A4F19" w14:textId="77777777" w:rsidR="003D5419" w:rsidRDefault="003D5419" w:rsidP="003D5419">
      <w:pPr>
        <w:pStyle w:val="StandardWeb"/>
      </w:pPr>
      <w:r>
        <w:t>Die Häuser sind voll Güte,</w:t>
      </w:r>
      <w:r>
        <w:br/>
        <w:t>Die alle Morgen neu.</w:t>
      </w:r>
      <w:r>
        <w:br/>
        <w:t>Wo man sich treulich mühte,</w:t>
      </w:r>
      <w:r>
        <w:br/>
        <w:t>Da trat dein Sorgen bei.</w:t>
      </w:r>
      <w:r>
        <w:br/>
        <w:t>Die Kinder wuchsen auf</w:t>
      </w:r>
      <w:r>
        <w:br/>
        <w:t>Und wurden stark am Geiste,</w:t>
      </w:r>
      <w:r>
        <w:br/>
        <w:t xml:space="preserve">Weil Gottes Kind sie </w:t>
      </w:r>
      <w:proofErr w:type="spellStart"/>
      <w:r>
        <w:t>weiste</w:t>
      </w:r>
      <w:proofErr w:type="spellEnd"/>
      <w:r>
        <w:br/>
        <w:t>Auf seiner Jugend Lauf.</w:t>
      </w:r>
    </w:p>
    <w:p w14:paraId="0B59190C" w14:textId="77777777" w:rsidR="003D5419" w:rsidRDefault="003D5419" w:rsidP="003D5419">
      <w:pPr>
        <w:pStyle w:val="StandardWeb"/>
      </w:pPr>
      <w:r>
        <w:t>Die Herzen sind voll Gnaden,</w:t>
      </w:r>
      <w:r>
        <w:br/>
        <w:t>Ob wir gleich Zorn verdient,</w:t>
      </w:r>
      <w:r>
        <w:br/>
        <w:t>Doch hast du allen Schaden</w:t>
      </w:r>
      <w:r>
        <w:br/>
        <w:t>Durch Christum ausgesühnt.</w:t>
      </w:r>
      <w:r>
        <w:br/>
        <w:t>Wenn wir bei Tag und Nacht</w:t>
      </w:r>
      <w:r>
        <w:br/>
        <w:t>Mit Fasten und mit Beten</w:t>
      </w:r>
      <w:r>
        <w:br/>
        <w:t>Vor deinen Thron getreten,</w:t>
      </w:r>
      <w:r>
        <w:br/>
        <w:t>Hast du es gut gemacht.</w:t>
      </w:r>
    </w:p>
    <w:p w14:paraId="7422A637" w14:textId="77777777" w:rsidR="003D5419" w:rsidRDefault="003D5419" w:rsidP="003D5419">
      <w:pPr>
        <w:pStyle w:val="StandardWeb"/>
      </w:pPr>
      <w:r>
        <w:t xml:space="preserve">Ach sollten wir </w:t>
      </w:r>
      <w:proofErr w:type="spellStart"/>
      <w:r>
        <w:t>jetzunder</w:t>
      </w:r>
      <w:proofErr w:type="spellEnd"/>
      <w:r>
        <w:br/>
        <w:t>Nicht voller Jauchzen sein?</w:t>
      </w:r>
      <w:r>
        <w:br/>
        <w:t>Und über deine Wunder</w:t>
      </w:r>
      <w:r>
        <w:br/>
        <w:t>Uns recht von Herzen freun?</w:t>
      </w:r>
      <w:r>
        <w:br/>
        <w:t>Ach sollten wir denn nicht,</w:t>
      </w:r>
      <w:r>
        <w:br/>
        <w:t>Wie Hanna, diese Stunde</w:t>
      </w:r>
      <w:r>
        <w:br/>
        <w:t>Mit dem erfreuten Munde</w:t>
      </w:r>
      <w:r>
        <w:br/>
        <w:t xml:space="preserve">Zum Lobe sein </w:t>
      </w:r>
      <w:proofErr w:type="spellStart"/>
      <w:r>
        <w:t>gericht</w:t>
      </w:r>
      <w:proofErr w:type="spellEnd"/>
      <w:r>
        <w:t>?</w:t>
      </w:r>
    </w:p>
    <w:p w14:paraId="704F8968" w14:textId="77777777" w:rsidR="003D5419" w:rsidRDefault="003D5419" w:rsidP="003D5419">
      <w:pPr>
        <w:pStyle w:val="StandardWeb"/>
      </w:pPr>
      <w:r>
        <w:t>Nun, Herr, dein ist die Ehre,</w:t>
      </w:r>
      <w:r>
        <w:br/>
        <w:t>Du heißest Wunderbar,</w:t>
      </w:r>
      <w:r>
        <w:br/>
        <w:t>Doch gib uns auch Gehöre,</w:t>
      </w:r>
      <w:r>
        <w:br/>
        <w:t>Daß wir das alte Jahr,</w:t>
      </w:r>
      <w:r>
        <w:br/>
        <w:t>Befreit von aller Noth,</w:t>
      </w:r>
      <w:r>
        <w:br/>
        <w:t>In deiner Gnade schließen</w:t>
      </w:r>
      <w:r>
        <w:br/>
        <w:t>Und in dem neuen wissen,</w:t>
      </w:r>
      <w:r>
        <w:br/>
        <w:t>Du seist der rechte Gott.</w:t>
      </w:r>
    </w:p>
    <w:p w14:paraId="36575DAF" w14:textId="77777777" w:rsidR="003D5419" w:rsidRDefault="003D5419" w:rsidP="003D5419">
      <w:pPr>
        <w:pStyle w:val="StandardWeb"/>
      </w:pPr>
      <w:r>
        <w:t>Laß dir die Alten dienen,</w:t>
      </w:r>
      <w:r>
        <w:br/>
        <w:t>Wie Hanna, Simeon.</w:t>
      </w:r>
      <w:r>
        <w:br/>
        <w:t>Gib, daß die Jungen grünen,</w:t>
      </w:r>
      <w:r>
        <w:br/>
        <w:t>Wie dein und Davids Sohn.</w:t>
      </w:r>
      <w:r>
        <w:br/>
        <w:t>Nimmt man an Jahren zu,</w:t>
      </w:r>
      <w:r>
        <w:br/>
        <w:t>So laß uns auch nicht schämen,</w:t>
      </w:r>
      <w:r>
        <w:br/>
        <w:t>Im Guten zuzunehmen,</w:t>
      </w:r>
      <w:r>
        <w:br/>
        <w:t>Dies Alles wirke du.</w:t>
      </w:r>
    </w:p>
    <w:p w14:paraId="50B1C2A3" w14:textId="77777777" w:rsidR="003D5419" w:rsidRDefault="003D5419" w:rsidP="003D5419">
      <w:pPr>
        <w:pStyle w:val="StandardWeb"/>
      </w:pPr>
      <w:r>
        <w:t>Und wenn wir das vollendet,</w:t>
      </w:r>
      <w:r>
        <w:br/>
        <w:t>Was uns dein Wort gesagt,</w:t>
      </w:r>
      <w:r>
        <w:br/>
        <w:t>Und unser Lauf sich endet,</w:t>
      </w:r>
      <w:r>
        <w:br/>
        <w:t>Jung oder wohlbetagt,</w:t>
      </w:r>
      <w:r>
        <w:br/>
        <w:t>So führe Leib und Seel</w:t>
      </w:r>
      <w:r>
        <w:br/>
        <w:t>Ins Nazareth dort oben,</w:t>
      </w:r>
      <w:r>
        <w:br/>
        <w:t>Da wollen wir dich loben,</w:t>
      </w:r>
      <w:r>
        <w:br/>
        <w:t>Drauf wartet Israel.</w:t>
      </w:r>
    </w:p>
    <w:p w14:paraId="6C7C8453" w14:textId="77777777" w:rsidR="003D5419" w:rsidRDefault="003D5419" w:rsidP="003D5419">
      <w:pPr>
        <w:pStyle w:val="berschrift1"/>
      </w:pPr>
      <w:r>
        <w:rPr>
          <w:rStyle w:val="screen-reader-text"/>
        </w:rPr>
        <w:t>O Liebe über alle Liebe</w:t>
      </w:r>
      <w:r>
        <w:t xml:space="preserve"> </w:t>
      </w:r>
    </w:p>
    <w:p w14:paraId="7FED4721" w14:textId="77777777" w:rsidR="003D5419" w:rsidRDefault="003D5419" w:rsidP="003D5419">
      <w:pPr>
        <w:pStyle w:val="StandardWeb"/>
      </w:pPr>
      <w:r>
        <w:t>1. O Liebe über alle Liebe,</w:t>
      </w:r>
      <w:r>
        <w:br/>
        <w:t>Recht nach dem Leben abgemalt,</w:t>
      </w:r>
      <w:r>
        <w:br/>
        <w:t>Was gleichet einem solchen Triebe,</w:t>
      </w:r>
      <w:r>
        <w:br/>
        <w:t>Der Blut aus Liebe für mich zahlt?</w:t>
      </w:r>
      <w:r>
        <w:br/>
        <w:t>Die Liebe büßt das Leben ein;</w:t>
      </w:r>
      <w:r>
        <w:br/>
        <w:t>Kann eine Liebe größer sein?</w:t>
      </w:r>
    </w:p>
    <w:p w14:paraId="4CCEBB3E" w14:textId="77777777" w:rsidR="003D5419" w:rsidRDefault="003D5419" w:rsidP="003D5419">
      <w:pPr>
        <w:pStyle w:val="StandardWeb"/>
      </w:pPr>
      <w:r>
        <w:t>2. Der Hirte stirbet für die Schafe;</w:t>
      </w:r>
      <w:r>
        <w:br/>
        <w:t>Wie lieb muß ihm die Herde sein!</w:t>
      </w:r>
      <w:r>
        <w:br/>
        <w:t>Des Vaters Schoßkind löst die Strafe</w:t>
      </w:r>
      <w:r>
        <w:br/>
        <w:t>Für die, so Feinde waren ein.</w:t>
      </w:r>
      <w:r>
        <w:br/>
        <w:t>Selbst der Geliebte wird verhasst,</w:t>
      </w:r>
      <w:r>
        <w:br/>
        <w:t>Daß er nur uns in Liebe fasst.</w:t>
      </w:r>
    </w:p>
    <w:p w14:paraId="31F215E9" w14:textId="77777777" w:rsidR="003D5419" w:rsidRDefault="003D5419" w:rsidP="003D5419">
      <w:pPr>
        <w:pStyle w:val="StandardWeb"/>
      </w:pPr>
      <w:r>
        <w:t xml:space="preserve">3. Es </w:t>
      </w:r>
      <w:proofErr w:type="spellStart"/>
      <w:r>
        <w:t>redt</w:t>
      </w:r>
      <w:proofErr w:type="spellEnd"/>
      <w:r>
        <w:t xml:space="preserve"> ein Mund aus jeder Wunde,</w:t>
      </w:r>
      <w:r>
        <w:br/>
        <w:t>Der nur von Liebe reden kann;</w:t>
      </w:r>
      <w:r>
        <w:br/>
        <w:t>Die Liebe quillt recht aus dem Grunde,</w:t>
      </w:r>
      <w:r>
        <w:br/>
        <w:t>Seht nur die offne Seite an.</w:t>
      </w:r>
      <w:r>
        <w:br/>
        <w:t>Das ist des Kreuzes Überschrift:</w:t>
      </w:r>
      <w:r>
        <w:br/>
        <w:t xml:space="preserve">Seht, was die Liebe hier </w:t>
      </w:r>
      <w:proofErr w:type="spellStart"/>
      <w:r>
        <w:t>gestift</w:t>
      </w:r>
      <w:proofErr w:type="spellEnd"/>
      <w:r>
        <w:t>.</w:t>
      </w:r>
    </w:p>
    <w:p w14:paraId="2F3F6410" w14:textId="77777777" w:rsidR="003D5419" w:rsidRDefault="003D5419" w:rsidP="003D5419">
      <w:pPr>
        <w:pStyle w:val="StandardWeb"/>
      </w:pPr>
      <w:r>
        <w:t>4. O schönes Vorbild meiner Liebe,</w:t>
      </w:r>
      <w:r>
        <w:br/>
        <w:t>Ich müsste Eis und Eisen sein,</w:t>
      </w:r>
      <w:r>
        <w:br/>
        <w:t>Wenn ich hier kalt und lieblos bliebe</w:t>
      </w:r>
      <w:r>
        <w:br/>
        <w:t>Bei deiner großen Liebespein.</w:t>
      </w:r>
      <w:r>
        <w:br/>
        <w:t>Die Liebesstapfen sind so schön;</w:t>
      </w:r>
      <w:r>
        <w:br/>
        <w:t>Wer wollte nicht darinnen gehn!</w:t>
      </w:r>
    </w:p>
    <w:p w14:paraId="2DEE7A2D" w14:textId="77777777" w:rsidR="003D5419" w:rsidRDefault="003D5419" w:rsidP="003D5419">
      <w:pPr>
        <w:pStyle w:val="StandardWeb"/>
      </w:pPr>
      <w:r>
        <w:t>5. Mit Liebe kommst du mir entgegen,</w:t>
      </w:r>
      <w:r>
        <w:br/>
        <w:t>Mit Segenliebe küss ich dich.</w:t>
      </w:r>
      <w:r>
        <w:br/>
        <w:t>Ich will mich an dein Herze legen.</w:t>
      </w:r>
      <w:r>
        <w:br/>
        <w:t>Die Liebe schließet mich an dich.</w:t>
      </w:r>
      <w:r>
        <w:br/>
        <w:t>Mit Blut verschreibest du dich mir,</w:t>
      </w:r>
      <w:r>
        <w:br/>
        <w:t xml:space="preserve">Ich leb und </w:t>
      </w:r>
      <w:proofErr w:type="spellStart"/>
      <w:r>
        <w:t>sterb</w:t>
      </w:r>
      <w:proofErr w:type="spellEnd"/>
      <w:r>
        <w:t xml:space="preserve"> in Liebe dir.</w:t>
      </w:r>
    </w:p>
    <w:p w14:paraId="30D1EB50" w14:textId="77777777" w:rsidR="003D5419" w:rsidRDefault="003D5419" w:rsidP="003D5419">
      <w:pPr>
        <w:pStyle w:val="StandardWeb"/>
      </w:pPr>
      <w:r>
        <w:t>6. Geliebter, deiner Liebe wegen</w:t>
      </w:r>
      <w:r>
        <w:br/>
        <w:t xml:space="preserve">Soll Weltlust mir </w:t>
      </w:r>
      <w:proofErr w:type="spellStart"/>
      <w:r>
        <w:t>verhasset</w:t>
      </w:r>
      <w:proofErr w:type="spellEnd"/>
      <w:r>
        <w:t xml:space="preserve"> sein.</w:t>
      </w:r>
      <w:r>
        <w:br/>
        <w:t>Kommst du zu mir mit Liebeschlägen,</w:t>
      </w:r>
      <w:r>
        <w:br/>
        <w:t>Was ist mein Kreuz für deine Pein?</w:t>
      </w:r>
      <w:r>
        <w:br/>
        <w:t>Die Liebe duldet alle Not.</w:t>
      </w:r>
      <w:r>
        <w:br/>
        <w:t>Die Liebe scheuet nicht den Tod.</w:t>
      </w:r>
    </w:p>
    <w:p w14:paraId="003D232C" w14:textId="77777777" w:rsidR="003D5419" w:rsidRDefault="003D5419" w:rsidP="003D5419">
      <w:pPr>
        <w:pStyle w:val="StandardWeb"/>
      </w:pPr>
      <w:r>
        <w:t>7. O könnt ich gar zu Liebe werden,</w:t>
      </w:r>
      <w:r>
        <w:br/>
        <w:t>Ich würde dir noch lieber sein.</w:t>
      </w:r>
      <w:r>
        <w:br/>
        <w:t>Doch nimm verlieb mit mir auf Erden,</w:t>
      </w:r>
      <w:r>
        <w:br/>
        <w:t>Im Himmel bring ich alles ein,</w:t>
      </w:r>
      <w:r>
        <w:br/>
        <w:t>Wo Lieben über Lieben ist</w:t>
      </w:r>
      <w:r>
        <w:br/>
        <w:t>Und du der Allerliebste bist.</w:t>
      </w:r>
    </w:p>
    <w:p w14:paraId="5A27868D" w14:textId="77777777" w:rsidR="003D5419" w:rsidRDefault="003D5419" w:rsidP="003D5419">
      <w:pPr>
        <w:pStyle w:val="berschrift1"/>
      </w:pPr>
      <w:r>
        <w:rPr>
          <w:rStyle w:val="screen-reader-text"/>
        </w:rPr>
        <w:t>Seele, geh auf Golgatha</w:t>
      </w:r>
      <w:r>
        <w:t xml:space="preserve"> </w:t>
      </w:r>
    </w:p>
    <w:p w14:paraId="3961A311" w14:textId="77777777" w:rsidR="003D5419" w:rsidRDefault="003D5419" w:rsidP="003D5419">
      <w:pPr>
        <w:pStyle w:val="StandardWeb"/>
      </w:pPr>
      <w:r>
        <w:t>Seele, geh auf Golgatha,</w:t>
      </w:r>
      <w:r>
        <w:br/>
        <w:t>Setz dich unter Jesu Kreuze</w:t>
      </w:r>
      <w:r>
        <w:br/>
        <w:t>Und bedenke, was dich da</w:t>
      </w:r>
      <w:r>
        <w:br/>
        <w:t>Für ein Trieb zur Buße reize.</w:t>
      </w:r>
      <w:r>
        <w:br/>
        <w:t>Willst du unempfindlich sein,</w:t>
      </w:r>
      <w:r>
        <w:br/>
        <w:t>O so bist du mehr als Stein.</w:t>
      </w:r>
    </w:p>
    <w:p w14:paraId="71B9A6D4" w14:textId="77777777" w:rsidR="003D5419" w:rsidRDefault="003D5419" w:rsidP="003D5419">
      <w:pPr>
        <w:pStyle w:val="StandardWeb"/>
      </w:pPr>
      <w:r>
        <w:t>Schaue doch das Jammerbild</w:t>
      </w:r>
      <w:r>
        <w:br/>
        <w:t>Zwischen Erd und Himmel hangen,</w:t>
      </w:r>
      <w:r>
        <w:br/>
        <w:t>Wie das Blut mit Strömen quillt,</w:t>
      </w:r>
      <w:r>
        <w:br/>
        <w:t>Daß ihm alle Kraft vergangen.</w:t>
      </w:r>
      <w:r>
        <w:br/>
        <w:t>Ach der übergroßen Noth!</w:t>
      </w:r>
      <w:r>
        <w:br/>
        <w:t>Es ist gar mein Jesus todt.</w:t>
      </w:r>
    </w:p>
    <w:p w14:paraId="7A42032E" w14:textId="77777777" w:rsidR="003D5419" w:rsidRDefault="003D5419" w:rsidP="003D5419">
      <w:pPr>
        <w:pStyle w:val="StandardWeb"/>
      </w:pPr>
      <w:r>
        <w:t>O Lamm Gottes ohne Schuld,</w:t>
      </w:r>
      <w:r>
        <w:br/>
        <w:t>Alles das hab ich verschuldet,</w:t>
      </w:r>
      <w:r>
        <w:br/>
        <w:t>Und du hast aus großer Huld</w:t>
      </w:r>
      <w:r>
        <w:br/>
        <w:t>Pein und Tod für mich erduldet;</w:t>
      </w:r>
      <w:r>
        <w:br/>
        <w:t>Daß ich nicht verloren bin,</w:t>
      </w:r>
      <w:r>
        <w:br/>
        <w:t>Gibst du dich ans Kreuze hin.</w:t>
      </w:r>
    </w:p>
    <w:p w14:paraId="5180F8C4" w14:textId="77777777" w:rsidR="003D5419" w:rsidRDefault="003D5419" w:rsidP="003D5419">
      <w:pPr>
        <w:pStyle w:val="StandardWeb"/>
      </w:pPr>
      <w:r>
        <w:t>Unbeflecktes Gotteslamm,</w:t>
      </w:r>
      <w:r>
        <w:br/>
        <w:t>Ich verehre deine Liebe.</w:t>
      </w:r>
      <w:r>
        <w:br/>
        <w:t>Schaue von dem Kreuzesstamm,</w:t>
      </w:r>
      <w:r>
        <w:br/>
        <w:t>Wie ich mich um dich betrübe.</w:t>
      </w:r>
      <w:r>
        <w:br/>
        <w:t>Dein im Blute wallend Herz</w:t>
      </w:r>
      <w:r>
        <w:br/>
        <w:t>Setzet mich in tausend Schmerz.</w:t>
      </w:r>
    </w:p>
    <w:p w14:paraId="5BD4572F" w14:textId="77777777" w:rsidR="003D5419" w:rsidRDefault="003D5419" w:rsidP="003D5419">
      <w:pPr>
        <w:pStyle w:val="StandardWeb"/>
      </w:pPr>
      <w:r>
        <w:t>Ich kann nimmer, nimmermehr</w:t>
      </w:r>
      <w:r>
        <w:br/>
        <w:t>Diese Plagen dir vergelten,</w:t>
      </w:r>
      <w:r>
        <w:br/>
        <w:t>Du verbindest mich zu sehr.</w:t>
      </w:r>
      <w:r>
        <w:br/>
        <w:t>Schenk ich dir gleich tausend Welten,</w:t>
      </w:r>
      <w:r>
        <w:br/>
        <w:t xml:space="preserve">Ach das wäre nicht </w:t>
      </w:r>
      <w:proofErr w:type="spellStart"/>
      <w:r>
        <w:t>genung</w:t>
      </w:r>
      <w:proofErr w:type="spellEnd"/>
      <w:r>
        <w:br/>
        <w:t>Für den bittern Gallentrunk.</w:t>
      </w:r>
    </w:p>
    <w:p w14:paraId="7C219A0F" w14:textId="77777777" w:rsidR="003D5419" w:rsidRDefault="003D5419" w:rsidP="003D5419">
      <w:pPr>
        <w:pStyle w:val="StandardWeb"/>
      </w:pPr>
      <w:r>
        <w:t>Nun ich weiß noch was für dich,</w:t>
      </w:r>
      <w:r>
        <w:br/>
        <w:t>Ich will dir mein Herze geben,</w:t>
      </w:r>
      <w:r>
        <w:br/>
        <w:t xml:space="preserve">Dieses soll </w:t>
      </w:r>
      <w:proofErr w:type="spellStart"/>
      <w:r>
        <w:t>beständiglich</w:t>
      </w:r>
      <w:proofErr w:type="spellEnd"/>
      <w:r>
        <w:br/>
        <w:t>Unter deinem Kreuze leben.</w:t>
      </w:r>
      <w:r>
        <w:br/>
        <w:t>Wie du mein, so will ich dein</w:t>
      </w:r>
      <w:r>
        <w:br/>
        <w:t>Lebend, leidend, sterbend sein.</w:t>
      </w:r>
    </w:p>
    <w:p w14:paraId="3020388C" w14:textId="77777777" w:rsidR="003D5419" w:rsidRDefault="003D5419" w:rsidP="003D5419">
      <w:pPr>
        <w:pStyle w:val="StandardWeb"/>
      </w:pPr>
      <w:r>
        <w:t>Laß dein Herz mir offen stehn,</w:t>
      </w:r>
      <w:r>
        <w:br/>
        <w:t>Oeffne deiner Wunden Thüre,</w:t>
      </w:r>
      <w:r>
        <w:br/>
        <w:t>Da hinein will ich stets gehn,</w:t>
      </w:r>
      <w:r>
        <w:br/>
        <w:t>Wenn ich Kreuz und Noth verspüre,</w:t>
      </w:r>
      <w:r>
        <w:br/>
        <w:t xml:space="preserve">Wie ein Hirsch nach Wasser </w:t>
      </w:r>
      <w:proofErr w:type="spellStart"/>
      <w:r>
        <w:t>dürst</w:t>
      </w:r>
      <w:proofErr w:type="spellEnd"/>
      <w:r>
        <w:t>,</w:t>
      </w:r>
      <w:r>
        <w:br/>
        <w:t>Bis du mich erquicken wirst.</w:t>
      </w:r>
    </w:p>
    <w:p w14:paraId="5F261984" w14:textId="77777777" w:rsidR="003D5419" w:rsidRDefault="003D5419" w:rsidP="003D5419">
      <w:pPr>
        <w:pStyle w:val="StandardWeb"/>
      </w:pPr>
      <w:r>
        <w:t>Kreuzige mein Fleisch und Blut;</w:t>
      </w:r>
      <w:r>
        <w:br/>
        <w:t>Lehre mich die Welt verschmähen.</w:t>
      </w:r>
      <w:r>
        <w:br/>
        <w:t>Laß mich dich, du höchstes Gut,</w:t>
      </w:r>
      <w:r>
        <w:br/>
        <w:t>Immer vor den Augen sehen.</w:t>
      </w:r>
      <w:r>
        <w:br/>
        <w:t>Führ in allem Kreuze mich</w:t>
      </w:r>
      <w:r>
        <w:br/>
        <w:t>Wunderlich, nur seliglich.</w:t>
      </w:r>
    </w:p>
    <w:p w14:paraId="53ADC1CE" w14:textId="77777777" w:rsidR="003D5419" w:rsidRDefault="003D5419" w:rsidP="003D5419">
      <w:pPr>
        <w:pStyle w:val="StandardWeb"/>
      </w:pPr>
      <w:r>
        <w:t>Endlich laß mich meine Noth</w:t>
      </w:r>
      <w:r>
        <w:br/>
        <w:t>Auch geduldig überwinden.</w:t>
      </w:r>
      <w:r>
        <w:br/>
        <w:t>Nirgends sonst wird mich der Tod,</w:t>
      </w:r>
      <w:r>
        <w:br/>
        <w:t>Als in deinen Wunden finden.</w:t>
      </w:r>
      <w:r>
        <w:br/>
        <w:t>Wer sich hier sein Bette macht,</w:t>
      </w:r>
      <w:r>
        <w:br/>
        <w:t>Spricht zuletzt: Es ist vollbracht!</w:t>
      </w:r>
    </w:p>
    <w:p w14:paraId="2E3D5740" w14:textId="77777777" w:rsidR="003D5419" w:rsidRDefault="003D5419" w:rsidP="003D5419">
      <w:pPr>
        <w:pStyle w:val="berschrift1"/>
      </w:pPr>
      <w:r>
        <w:rPr>
          <w:rStyle w:val="screen-reader-text"/>
        </w:rPr>
        <w:t>Seht, welch ein Mensch ist das!</w:t>
      </w:r>
      <w:r>
        <w:t xml:space="preserve"> </w:t>
      </w:r>
    </w:p>
    <w:p w14:paraId="0248F371" w14:textId="77777777" w:rsidR="003D5419" w:rsidRDefault="003D5419" w:rsidP="003D5419">
      <w:pPr>
        <w:pStyle w:val="StandardWeb"/>
      </w:pPr>
      <w:r>
        <w:t>Seht, welch ein Mensch ist das!</w:t>
      </w:r>
      <w:r>
        <w:br/>
        <w:t>Ihr Menschen, kommt zusammen.</w:t>
      </w:r>
      <w:r>
        <w:br/>
        <w:t>Ihr Ungerechten, seht</w:t>
      </w:r>
      <w:r>
        <w:br/>
        <w:t>Die Unschuld hier verdammen.</w:t>
      </w:r>
      <w:r>
        <w:br/>
        <w:t>Ihr Sünder, merket auf,</w:t>
      </w:r>
      <w:r>
        <w:br/>
        <w:t>Hier lebt die Heiligkeit.</w:t>
      </w:r>
      <w:r>
        <w:br/>
        <w:t>Ihr Höllenkinder, weint,</w:t>
      </w:r>
      <w:r>
        <w:br/>
        <w:t>Der Sohn des Höchsten schreit.</w:t>
      </w:r>
    </w:p>
    <w:p w14:paraId="43AFEA93" w14:textId="77777777" w:rsidR="003D5419" w:rsidRDefault="003D5419" w:rsidP="003D5419">
      <w:pPr>
        <w:pStyle w:val="StandardWeb"/>
      </w:pPr>
      <w:r>
        <w:t>Seht, welch ein Mensch ist das!</w:t>
      </w:r>
      <w:r>
        <w:br/>
        <w:t>O Blicke voller Thränen,</w:t>
      </w:r>
      <w:r>
        <w:br/>
        <w:t>O Antlitz voller Schmach,</w:t>
      </w:r>
      <w:r>
        <w:br/>
        <w:t>O Lippen voller Sehnen!</w:t>
      </w:r>
      <w:r>
        <w:br/>
        <w:t>O Haupt voll Todesschweiß,</w:t>
      </w:r>
      <w:r>
        <w:br/>
        <w:t>O Herze voller Blut,</w:t>
      </w:r>
      <w:r>
        <w:br/>
        <w:t>O Backen voller Koth,</w:t>
      </w:r>
      <w:r>
        <w:br/>
        <w:t>O Leib voll Noth und Tod!</w:t>
      </w:r>
    </w:p>
    <w:p w14:paraId="4EC6EFE8" w14:textId="77777777" w:rsidR="003D5419" w:rsidRDefault="003D5419" w:rsidP="003D5419">
      <w:pPr>
        <w:pStyle w:val="StandardWeb"/>
      </w:pPr>
      <w:r>
        <w:t>Seht, welch ein Mensch ist das!</w:t>
      </w:r>
      <w:r>
        <w:br/>
        <w:t>O seht in seine Wunden.</w:t>
      </w:r>
      <w:r>
        <w:br/>
        <w:t>Habt ihr, ihr Sünder, nicht</w:t>
      </w:r>
      <w:r>
        <w:br/>
        <w:t>Den Heiligen gebunden?</w:t>
      </w:r>
      <w:r>
        <w:br/>
        <w:t>Sind eure Lüste nicht</w:t>
      </w:r>
      <w:r>
        <w:br/>
        <w:t>Die Dornen, die er trägt?</w:t>
      </w:r>
      <w:r>
        <w:br/>
        <w:t>Ists eure Bosheit nicht,</w:t>
      </w:r>
      <w:r>
        <w:br/>
        <w:t>Die ihn ans Kreuze schlägt?</w:t>
      </w:r>
    </w:p>
    <w:p w14:paraId="40EE7458" w14:textId="77777777" w:rsidR="003D5419" w:rsidRDefault="003D5419" w:rsidP="003D5419">
      <w:pPr>
        <w:pStyle w:val="StandardWeb"/>
      </w:pPr>
      <w:r>
        <w:t>Seht, welch ein Mensch ist das!</w:t>
      </w:r>
      <w:r>
        <w:br/>
        <w:t xml:space="preserve">Ach opfert </w:t>
      </w:r>
      <w:proofErr w:type="spellStart"/>
      <w:r>
        <w:t>Thränenfluthen</w:t>
      </w:r>
      <w:proofErr w:type="spellEnd"/>
      <w:r>
        <w:t>;</w:t>
      </w:r>
      <w:r>
        <w:br/>
        <w:t>Denn eure Blutschuld macht</w:t>
      </w:r>
      <w:r>
        <w:br/>
        <w:t>Das Herze Jesu bluten.</w:t>
      </w:r>
      <w:r>
        <w:br/>
        <w:t>Geht nicht vorüber hier,</w:t>
      </w:r>
      <w:r>
        <w:br/>
        <w:t>Wo Schmerzen über Schmerz,</w:t>
      </w:r>
      <w:r>
        <w:br/>
        <w:t>Seht durch die offne Brust</w:t>
      </w:r>
      <w:r>
        <w:br/>
        <w:t>In euers Jesu Herz.</w:t>
      </w:r>
    </w:p>
    <w:p w14:paraId="16F21E60" w14:textId="77777777" w:rsidR="003D5419" w:rsidRDefault="003D5419" w:rsidP="003D5419">
      <w:pPr>
        <w:pStyle w:val="StandardWeb"/>
      </w:pPr>
      <w:r>
        <w:t>Seht, welch ein Mensch ist das!</w:t>
      </w:r>
      <w:r>
        <w:br/>
        <w:t>Ach ja, wir wollen sehen,</w:t>
      </w:r>
      <w:r>
        <w:br/>
        <w:t>Was dir, du Menschenfreund,</w:t>
      </w:r>
      <w:r>
        <w:br/>
        <w:t>Durch Menschen ist geschehen.</w:t>
      </w:r>
      <w:r>
        <w:br/>
        <w:t>So lang ein Auge blickt,</w:t>
      </w:r>
      <w:r>
        <w:br/>
        <w:t>So lange soll die Pein,</w:t>
      </w:r>
      <w:r>
        <w:br/>
        <w:t>Die du für uns erträgst,</w:t>
      </w:r>
      <w:r>
        <w:br/>
        <w:t>Auch unvergessen sein.</w:t>
      </w:r>
    </w:p>
    <w:p w14:paraId="61840A83" w14:textId="77777777" w:rsidR="003D5419" w:rsidRDefault="003D5419" w:rsidP="003D5419">
      <w:pPr>
        <w:pStyle w:val="StandardWeb"/>
      </w:pPr>
      <w:r>
        <w:t>Seht, welch ein Mensch ist das!</w:t>
      </w:r>
      <w:r>
        <w:br/>
        <w:t>Ach sieh uns auch in Gnaden,</w:t>
      </w:r>
      <w:r>
        <w:br/>
        <w:t xml:space="preserve">Wenn wir uns voller </w:t>
      </w:r>
      <w:proofErr w:type="spellStart"/>
      <w:r>
        <w:t>Buß</w:t>
      </w:r>
      <w:proofErr w:type="spellEnd"/>
      <w:r>
        <w:br/>
        <w:t xml:space="preserve">In </w:t>
      </w:r>
      <w:proofErr w:type="spellStart"/>
      <w:r>
        <w:t>Jammerthränen</w:t>
      </w:r>
      <w:proofErr w:type="spellEnd"/>
      <w:r>
        <w:t xml:space="preserve"> baden,</w:t>
      </w:r>
      <w:r>
        <w:br/>
        <w:t>So laß den Blick vom Kreuz</w:t>
      </w:r>
      <w:r>
        <w:br/>
        <w:t>In unsre Seele gehn,</w:t>
      </w:r>
      <w:r>
        <w:br/>
        <w:t xml:space="preserve">Und dein </w:t>
      </w:r>
      <w:proofErr w:type="spellStart"/>
      <w:r>
        <w:t>vergossnes</w:t>
      </w:r>
      <w:proofErr w:type="spellEnd"/>
      <w:r>
        <w:t xml:space="preserve"> Blut</w:t>
      </w:r>
      <w:r>
        <w:br/>
        <w:t>Für uns im Mittel stehn.</w:t>
      </w:r>
    </w:p>
    <w:p w14:paraId="219421ED" w14:textId="77777777" w:rsidR="003D5419" w:rsidRDefault="003D5419" w:rsidP="003D5419">
      <w:pPr>
        <w:pStyle w:val="StandardWeb"/>
      </w:pPr>
      <w:r>
        <w:t>Seht, welch ein Mensch ist das</w:t>
      </w:r>
      <w:r>
        <w:br/>
        <w:t>So werden wir dich schauen</w:t>
      </w:r>
      <w:r>
        <w:br/>
        <w:t>Und unsern ganzen Trost</w:t>
      </w:r>
      <w:r>
        <w:br/>
        <w:t>In deine Wunden bauen;</w:t>
      </w:r>
      <w:r>
        <w:br/>
        <w:t>Wenn sich dein Haupt nun neigt,</w:t>
      </w:r>
      <w:r>
        <w:br/>
        <w:t>So sterben wir mit dir,</w:t>
      </w:r>
      <w:r>
        <w:br/>
        <w:t>Wenn unser Auge bricht,</w:t>
      </w:r>
      <w:r>
        <w:br/>
        <w:t>So leben wir dafür.</w:t>
      </w:r>
    </w:p>
    <w:p w14:paraId="65C61239" w14:textId="77777777" w:rsidR="003D5419" w:rsidRDefault="003D5419" w:rsidP="003D5419">
      <w:pPr>
        <w:pStyle w:val="berschrift1"/>
      </w:pPr>
      <w:r>
        <w:rPr>
          <w:rStyle w:val="screen-reader-text"/>
        </w:rPr>
        <w:t>Uns ist ein Kind geboren</w:t>
      </w:r>
      <w:r>
        <w:t xml:space="preserve"> </w:t>
      </w:r>
    </w:p>
    <w:p w14:paraId="7AB60911" w14:textId="77777777" w:rsidR="003D5419" w:rsidRDefault="003D5419" w:rsidP="003D5419">
      <w:pPr>
        <w:pStyle w:val="StandardWeb"/>
      </w:pPr>
      <w:r>
        <w:t>Uns ist ein Kind geboren,</w:t>
      </w:r>
      <w:r>
        <w:br/>
        <w:t>Das schöne Namen hat;</w:t>
      </w:r>
      <w:r>
        <w:br/>
        <w:t>Der Sohn, der uns erkoren,</w:t>
      </w:r>
      <w:r>
        <w:br/>
        <w:t>Heißt Wunderbar und Rath.</w:t>
      </w:r>
      <w:r>
        <w:br/>
        <w:t>Ein Held von großer Kraft,</w:t>
      </w:r>
      <w:r>
        <w:br/>
        <w:t>Ein ewig treuer Vater,</w:t>
      </w:r>
      <w:r>
        <w:br/>
        <w:t>Beschützer und Berather,</w:t>
      </w:r>
      <w:r>
        <w:br/>
        <w:t>Der Ruh und Friede schafft.</w:t>
      </w:r>
    </w:p>
    <w:p w14:paraId="3486D4C0" w14:textId="77777777" w:rsidR="003D5419" w:rsidRDefault="003D5419" w:rsidP="003D5419">
      <w:pPr>
        <w:pStyle w:val="StandardWeb"/>
      </w:pPr>
      <w:r>
        <w:t>Kommt alle zu der Krippen,</w:t>
      </w:r>
      <w:r>
        <w:br/>
        <w:t>Die ihr sonst Kinder heißt;</w:t>
      </w:r>
      <w:r>
        <w:br/>
        <w:t>Bereitet eure Lippen,</w:t>
      </w:r>
      <w:r>
        <w:br/>
        <w:t>Daß ihr ein Kind hier preist,</w:t>
      </w:r>
      <w:r>
        <w:br/>
        <w:t>Ein Gott und Menschenkind,</w:t>
      </w:r>
      <w:r>
        <w:br/>
        <w:t>Das alle Menschenkinder,</w:t>
      </w:r>
      <w:r>
        <w:br/>
        <w:t>Als sonst verdammte Sünder,</w:t>
      </w:r>
      <w:r>
        <w:br/>
        <w:t>Aus Satans Klauen reißt.</w:t>
      </w:r>
    </w:p>
    <w:p w14:paraId="339CA217" w14:textId="77777777" w:rsidR="003D5419" w:rsidRDefault="003D5419" w:rsidP="003D5419">
      <w:pPr>
        <w:pStyle w:val="StandardWeb"/>
      </w:pPr>
      <w:r>
        <w:t>Willkommen hier auf Erden,</w:t>
      </w:r>
      <w:r>
        <w:br/>
      </w:r>
      <w:proofErr w:type="spellStart"/>
      <w:r>
        <w:t>DDu</w:t>
      </w:r>
      <w:proofErr w:type="spellEnd"/>
      <w:r>
        <w:t xml:space="preserve"> Davids Herr und Sohn,</w:t>
      </w:r>
      <w:r>
        <w:br/>
        <w:t>Ein Mensch zwar an Geberden,</w:t>
      </w:r>
      <w:r>
        <w:br/>
        <w:t>Ein Gott auf seinem Thron.</w:t>
      </w:r>
      <w:r>
        <w:br/>
        <w:t>Willkommen in der Welt,</w:t>
      </w:r>
      <w:r>
        <w:br/>
        <w:t>Willkommen zur Gemeine,</w:t>
      </w:r>
      <w:r>
        <w:br/>
        <w:t>Die du erkennst für deine,</w:t>
      </w:r>
      <w:r>
        <w:br/>
        <w:t>Die dich für ihren hält.</w:t>
      </w:r>
    </w:p>
    <w:p w14:paraId="1B032C1E" w14:textId="77777777" w:rsidR="003D5419" w:rsidRDefault="003D5419" w:rsidP="003D5419">
      <w:pPr>
        <w:pStyle w:val="StandardWeb"/>
      </w:pPr>
      <w:r>
        <w:t>Willkommen auch daneben</w:t>
      </w:r>
      <w:r>
        <w:br/>
        <w:t>In mein erfreutes Herz,</w:t>
      </w:r>
      <w:r>
        <w:br/>
        <w:t>Du gibst mir erst das Leben</w:t>
      </w:r>
      <w:r>
        <w:br/>
        <w:t>Und wendest allen Schmerz,</w:t>
      </w:r>
      <w:r>
        <w:br/>
        <w:t>Den Gottes Zorn gemacht.</w:t>
      </w:r>
      <w:r>
        <w:br/>
        <w:t>Du bist der Regenbogen</w:t>
      </w:r>
      <w:r>
        <w:br/>
        <w:t>Nach trüben Wasserwogen,</w:t>
      </w:r>
      <w:r>
        <w:br/>
        <w:t>Aus dem der Himmel lacht.</w:t>
      </w:r>
    </w:p>
    <w:p w14:paraId="63C0339E" w14:textId="77777777" w:rsidR="003D5419" w:rsidRDefault="003D5419" w:rsidP="003D5419">
      <w:pPr>
        <w:pStyle w:val="StandardWeb"/>
      </w:pPr>
      <w:r>
        <w:t>Laß Stall und Krippe liegen,</w:t>
      </w:r>
      <w:r>
        <w:br/>
        <w:t>Komm, bette dir in mich.</w:t>
      </w:r>
      <w:r>
        <w:br/>
        <w:t>Ach eile, mein Vergnügen,</w:t>
      </w:r>
      <w:r>
        <w:br/>
        <w:t>Mein Herze suchet dich.</w:t>
      </w:r>
      <w:r>
        <w:br/>
        <w:t>Du angenehmer Gast,</w:t>
      </w:r>
      <w:r>
        <w:br/>
        <w:t>Wo man dich gläubig schauet,</w:t>
      </w:r>
      <w:r>
        <w:br/>
        <w:t>Ist Bethlehem gebauet,</w:t>
      </w:r>
      <w:r>
        <w:br/>
        <w:t>Das du erwählet hast.</w:t>
      </w:r>
    </w:p>
    <w:p w14:paraId="5F89217E" w14:textId="4ED21A6F" w:rsidR="003D5419" w:rsidRDefault="003D5419" w:rsidP="003D5419">
      <w:pPr>
        <w:pStyle w:val="StandardWeb"/>
      </w:pPr>
      <w:r>
        <w:t>Bin ich nicht also schöne,</w:t>
      </w:r>
      <w:r>
        <w:br/>
        <w:t>Wie dein Palast soll sein,</w:t>
      </w:r>
      <w:r>
        <w:br/>
        <w:t>So wasche, so versöhne,</w:t>
      </w:r>
      <w:r>
        <w:br/>
        <w:t>So mache du mich rein;</w:t>
      </w:r>
      <w:r>
        <w:br/>
        <w:t>Und gib, daß ich hinfür</w:t>
      </w:r>
      <w:r>
        <w:br/>
        <w:t>Bei dir als Gottes Kinde</w:t>
      </w:r>
      <w:r>
        <w:br/>
        <w:t>Mich als dein Kind befinde</w:t>
      </w:r>
      <w:r>
        <w:br/>
        <w:t>Und thu, was mir gebühr.</w:t>
      </w:r>
    </w:p>
    <w:p w14:paraId="2AD6CA99" w14:textId="77777777" w:rsidR="003D5419" w:rsidRDefault="003D5419" w:rsidP="003D5419">
      <w:pPr>
        <w:pStyle w:val="StandardWeb"/>
      </w:pPr>
      <w:r>
        <w:t>Ja weil du mir den Himmel</w:t>
      </w:r>
      <w:r>
        <w:br/>
        <w:t>Jetzt selbst entgegen trägst</w:t>
      </w:r>
      <w:r>
        <w:br/>
        <w:t>Und vor der Welt Getümmel</w:t>
      </w:r>
      <w:r>
        <w:br/>
        <w:t>Dich mir ins Herze prägst,</w:t>
      </w:r>
      <w:r>
        <w:br/>
        <w:t>So waffne meine Seel,</w:t>
      </w:r>
      <w:r>
        <w:br/>
        <w:t>Wenn sie die Hölle plaget,</w:t>
      </w:r>
      <w:r>
        <w:br/>
        <w:t>Daß sie mit Freuden saget:</w:t>
      </w:r>
      <w:r>
        <w:br/>
        <w:t>Hier ist Immanuel.</w:t>
      </w:r>
    </w:p>
    <w:p w14:paraId="4288144A" w14:textId="44E49679" w:rsidR="003D5419" w:rsidRDefault="003D5419" w:rsidP="003D5419">
      <w:pPr>
        <w:pStyle w:val="berschrift1"/>
      </w:pPr>
      <w:r>
        <w:rPr>
          <w:rStyle w:val="screen-reader-text"/>
        </w:rPr>
        <w:t>Weicht, Ihr Berge</w:t>
      </w:r>
      <w:r>
        <w:t xml:space="preserve"> </w:t>
      </w:r>
    </w:p>
    <w:p w14:paraId="376D0867" w14:textId="27173DAF" w:rsidR="003D5419" w:rsidRDefault="003D5419" w:rsidP="003D5419">
      <w:pPr>
        <w:pStyle w:val="StandardWeb"/>
      </w:pPr>
      <w:r>
        <w:t>Weicht, ihr Berge, fallt ihr Hügel</w:t>
      </w:r>
      <w:r>
        <w:br/>
        <w:t>brechet alles Felsen ein!</w:t>
      </w:r>
      <w:r>
        <w:br/>
        <w:t>Gottes Gnade hat das Siegel:</w:t>
      </w:r>
      <w:r>
        <w:br/>
        <w:t>Sie will unverändert sein.</w:t>
      </w:r>
      <w:r>
        <w:br/>
        <w:t>Laßt die Welt zu Trümmern geh’n,</w:t>
      </w:r>
      <w:r>
        <w:br/>
        <w:t xml:space="preserve">Gottes Gnade wird </w:t>
      </w:r>
      <w:proofErr w:type="spellStart"/>
      <w:r>
        <w:t>besteh’n</w:t>
      </w:r>
      <w:proofErr w:type="spellEnd"/>
      <w:r>
        <w:t>.</w:t>
      </w:r>
    </w:p>
    <w:p w14:paraId="6CE81EE6" w14:textId="77777777" w:rsidR="003D5419" w:rsidRDefault="003D5419" w:rsidP="003D5419">
      <w:pPr>
        <w:pStyle w:val="StandardWeb"/>
      </w:pPr>
      <w:r>
        <w:t>Gott hat mir ein Wort versprochen,</w:t>
      </w:r>
      <w:r>
        <w:br/>
        <w:t>Gott hat einen Bund gemacht,</w:t>
      </w:r>
      <w:r>
        <w:br/>
        <w:t>Der wird nimmermehr gebrochen,</w:t>
      </w:r>
      <w:r>
        <w:br/>
        <w:t>Bis er alles hat vollbracht.</w:t>
      </w:r>
      <w:r>
        <w:br/>
        <w:t>Er, die Wahrheit, trüget nicht,</w:t>
      </w:r>
      <w:r>
        <w:br/>
        <w:t>Was er saget, das geschicht.</w:t>
      </w:r>
    </w:p>
    <w:p w14:paraId="1FF64256" w14:textId="77777777" w:rsidR="003D5419" w:rsidRDefault="003D5419" w:rsidP="003D5419">
      <w:pPr>
        <w:pStyle w:val="StandardWeb"/>
      </w:pPr>
      <w:r>
        <w:t>Seine Gnade soll nicht weichen,</w:t>
      </w:r>
      <w:r>
        <w:br/>
        <w:t>Wenn gleich alles bricht und fällt,</w:t>
      </w:r>
      <w:r>
        <w:br/>
        <w:t>Sondern ihren Zweck erreichen,</w:t>
      </w:r>
      <w:r>
        <w:br/>
        <w:t>Bis sie mich zufrieden stellt,</w:t>
      </w:r>
      <w:r>
        <w:br/>
        <w:t>Gott hält immer sein Versprechen,</w:t>
      </w:r>
      <w:r>
        <w:br/>
        <w:t>So fällt aller Zweifel hin,</w:t>
      </w:r>
      <w:r>
        <w:br/>
        <w:t>Als wär‘ er nicht immerdar,</w:t>
      </w:r>
      <w:r>
        <w:br/>
        <w:t>Was er ist und was er war.</w:t>
      </w:r>
    </w:p>
    <w:p w14:paraId="455B9C8E" w14:textId="77777777" w:rsidR="003D5419" w:rsidRDefault="003D5419" w:rsidP="003D5419">
      <w:pPr>
        <w:pStyle w:val="StandardWeb"/>
      </w:pPr>
      <w:r>
        <w:t>Laßt sein Antlitz sich verstellen,</w:t>
      </w:r>
      <w:r>
        <w:br/>
        <w:t>Ist sein Herz doch treu gesinnt</w:t>
      </w:r>
      <w:r>
        <w:br/>
        <w:t>Und bezeugt in allen Fällen,</w:t>
      </w:r>
      <w:r>
        <w:br/>
        <w:t>Daß ich sein geliebtes Kind,</w:t>
      </w:r>
      <w:r>
        <w:br/>
        <w:t>Dem er beide Hände reicht,</w:t>
      </w:r>
      <w:r>
        <w:br/>
        <w:t>Wenn auch Grund und Boden weicht.</w:t>
      </w:r>
    </w:p>
    <w:p w14:paraId="6691E014" w14:textId="77777777" w:rsidR="003D5419" w:rsidRDefault="003D5419" w:rsidP="003D5419">
      <w:pPr>
        <w:pStyle w:val="StandardWeb"/>
      </w:pPr>
      <w:r>
        <w:t>Er will Friede mit mir halten,</w:t>
      </w:r>
      <w:r>
        <w:br/>
        <w:t>Wenn die Welt gleich Lärmen macht;</w:t>
      </w:r>
      <w:r>
        <w:br/>
        <w:t>Ihre Liebe mag erkalten,</w:t>
      </w:r>
      <w:r>
        <w:br/>
        <w:t xml:space="preserve">Ich bin bei ihm werth </w:t>
      </w:r>
      <w:proofErr w:type="spellStart"/>
      <w:r>
        <w:t>geacht’t</w:t>
      </w:r>
      <w:proofErr w:type="spellEnd"/>
      <w:r>
        <w:t>.</w:t>
      </w:r>
      <w:r>
        <w:br/>
        <w:t>Und wenn Höll‘ und Abgrund brüllt,</w:t>
      </w:r>
      <w:r>
        <w:br/>
        <w:t>Bleibt er mir doch Sonn‘ und Schild.</w:t>
      </w:r>
    </w:p>
    <w:p w14:paraId="054E6012" w14:textId="77777777" w:rsidR="003D5419" w:rsidRDefault="003D5419" w:rsidP="003D5419">
      <w:pPr>
        <w:pStyle w:val="StandardWeb"/>
      </w:pPr>
      <w:r>
        <w:t>Er, der Herr, ist mein Erbarmer,</w:t>
      </w:r>
      <w:r>
        <w:br/>
        <w:t>So hat er sich selbst genennt;</w:t>
      </w:r>
      <w:r>
        <w:br/>
        <w:t>Das ist Trost, so werd‘ ich Armer</w:t>
      </w:r>
      <w:r>
        <w:br/>
        <w:t>Nimmermehr von ihm getrennt.</w:t>
      </w:r>
      <w:r>
        <w:br/>
        <w:t>Sein Erbarmen läßt nicht zu,</w:t>
      </w:r>
      <w:r>
        <w:br/>
        <w:t>Daß er mir was Leides thu‘.</w:t>
      </w:r>
    </w:p>
    <w:p w14:paraId="2AC84F3C" w14:textId="77F3B522" w:rsidR="00887C67" w:rsidRDefault="003D5419" w:rsidP="003D5419">
      <w:pPr>
        <w:pStyle w:val="StandardWeb"/>
      </w:pPr>
      <w:r>
        <w:t>Nun, es bleibt mein ganz Vertrauen</w:t>
      </w:r>
      <w:r>
        <w:br/>
        <w:t>Auf ihn ankerfest gericht’t,</w:t>
      </w:r>
      <w:r>
        <w:br/>
        <w:t>Auf ihn will ich Felsen bauen,</w:t>
      </w:r>
      <w:r>
        <w:br/>
        <w:t>Denn ich weiß, daß es geschicht.</w:t>
      </w:r>
      <w:r>
        <w:br/>
        <w:t xml:space="preserve">Erd und Himmel kann </w:t>
      </w:r>
      <w:proofErr w:type="spellStart"/>
      <w:r>
        <w:t>vergeh’n</w:t>
      </w:r>
      <w:proofErr w:type="spellEnd"/>
      <w:r>
        <w:t>,</w:t>
      </w:r>
      <w:r>
        <w:br/>
        <w:t xml:space="preserve">Sein Bund bleibet feste </w:t>
      </w:r>
      <w:proofErr w:type="spellStart"/>
      <w:r>
        <w:t>steh’n</w:t>
      </w:r>
      <w:proofErr w:type="spellEnd"/>
      <w:r>
        <w:t>.</w:t>
      </w:r>
    </w:p>
    <w:p w14:paraId="5B78C09A" w14:textId="77777777" w:rsidR="00887C67" w:rsidRDefault="00887C67">
      <w:pPr>
        <w:spacing w:after="0" w:line="240" w:lineRule="auto"/>
        <w:rPr>
          <w:rFonts w:eastAsia="Times New Roman"/>
          <w:szCs w:val="24"/>
          <w:lang w:eastAsia="de-DE"/>
        </w:rPr>
      </w:pPr>
      <w:r>
        <w:br w:type="page"/>
      </w:r>
    </w:p>
    <w:p w14:paraId="13D2EBA3" w14:textId="77777777" w:rsidR="00887C67" w:rsidRDefault="00887C67" w:rsidP="00887C67">
      <w:pPr>
        <w:spacing w:after="0" w:line="240" w:lineRule="auto"/>
      </w:pPr>
    </w:p>
    <w:p w14:paraId="1DA68829" w14:textId="77777777" w:rsidR="00887C67" w:rsidRDefault="00887C67" w:rsidP="00887C67">
      <w:r>
        <w:t xml:space="preserve">(Schmolke, Benjamin)  geboren den 21. December 1672 zu </w:t>
      </w:r>
      <w:proofErr w:type="spellStart"/>
      <w:r>
        <w:t>Brauchitschdorf</w:t>
      </w:r>
      <w:proofErr w:type="spellEnd"/>
      <w:r>
        <w:t xml:space="preserve"> im Fürstenthume Liegnitz, wo sein Vater Pfarrer war; besuchte die Schule zu </w:t>
      </w:r>
      <w:proofErr w:type="spellStart"/>
      <w:r>
        <w:t>Laubau</w:t>
      </w:r>
      <w:proofErr w:type="spellEnd"/>
      <w:r>
        <w:t xml:space="preserve">, und </w:t>
      </w:r>
      <w:proofErr w:type="spellStart"/>
      <w:r>
        <w:t>studirte</w:t>
      </w:r>
      <w:proofErr w:type="spellEnd"/>
      <w:r>
        <w:t xml:space="preserve"> dann zu Leipzig. Anfangs wurde er seinem Vater </w:t>
      </w:r>
      <w:proofErr w:type="spellStart"/>
      <w:r>
        <w:t>substituirt</w:t>
      </w:r>
      <w:proofErr w:type="spellEnd"/>
      <w:r>
        <w:t>, kam hernach an das Diakonat zu Schweidnitz, erlangte 1707 das dortige Archidiakonat, nach fünf Jahren darauf das Seniorat, und starb als Pastor Primarius und Inspector der Kirchen und Schulen zu Schweidnitz, am 12. Februar 1737.</w:t>
      </w:r>
    </w:p>
    <w:p w14:paraId="5159AAA1" w14:textId="18C24C5D" w:rsidR="00887C67" w:rsidRDefault="00887C67">
      <w:pPr>
        <w:spacing w:after="0" w:line="240" w:lineRule="auto"/>
        <w:rPr>
          <w:rFonts w:eastAsia="Times New Roman"/>
          <w:szCs w:val="24"/>
          <w:lang w:eastAsia="de-DE"/>
        </w:rPr>
      </w:pPr>
      <w:r>
        <w:br w:type="page"/>
      </w:r>
    </w:p>
    <w:p w14:paraId="36FD551B" w14:textId="55EC5001" w:rsidR="00D5498D" w:rsidRPr="00D5498D" w:rsidRDefault="00D5498D" w:rsidP="003D5419">
      <w:pPr>
        <w:pStyle w:val="berschrift1"/>
      </w:pPr>
      <w:r w:rsidRPr="00D5498D">
        <w:t>Quellen:</w:t>
      </w:r>
    </w:p>
    <w:p w14:paraId="2FB6BC89" w14:textId="77777777" w:rsidR="00D5498D" w:rsidRPr="00D5498D" w:rsidRDefault="00D5498D" w:rsidP="003D541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06B9170" w14:textId="77777777" w:rsidR="00D5498D" w:rsidRPr="00D5498D" w:rsidRDefault="00D5498D" w:rsidP="003D541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9B73BF9" w14:textId="77777777" w:rsidR="00D5498D" w:rsidRPr="00D5498D" w:rsidRDefault="00D5498D" w:rsidP="003D541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5848178" w14:textId="77777777" w:rsidR="008E63BE" w:rsidRDefault="00D5498D" w:rsidP="003D541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767B368" w14:textId="77777777" w:rsidR="00D5498D" w:rsidRDefault="008E63BE" w:rsidP="003D5419">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05A7C51" w14:textId="77777777" w:rsidR="00082307" w:rsidRPr="00082307" w:rsidRDefault="00082307" w:rsidP="003D5419">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A5FF99A" w14:textId="77777777" w:rsidR="00082307" w:rsidRPr="00082307" w:rsidRDefault="00082307" w:rsidP="003D5419">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EF78267" w14:textId="77777777" w:rsidR="00082307" w:rsidRPr="00082307" w:rsidRDefault="00082307" w:rsidP="003D5419">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852941D" w14:textId="77777777" w:rsidR="00082307" w:rsidRPr="00082307" w:rsidRDefault="00082307" w:rsidP="003D5419">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3090F8E" w14:textId="77777777" w:rsidR="00D5498D" w:rsidRPr="00D5498D" w:rsidRDefault="00D5498D" w:rsidP="003D541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DA6672B" w14:textId="77777777" w:rsidR="008E63BE" w:rsidRDefault="00D5498D" w:rsidP="003D541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3D0B962" w14:textId="768FE98E" w:rsidR="008E63BE" w:rsidRDefault="008E63BE" w:rsidP="003D5419">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5419"/>
    <w:rsid w:val="00082307"/>
    <w:rsid w:val="000C66E5"/>
    <w:rsid w:val="001F54C4"/>
    <w:rsid w:val="0022039F"/>
    <w:rsid w:val="00272484"/>
    <w:rsid w:val="00297F83"/>
    <w:rsid w:val="002E6D11"/>
    <w:rsid w:val="00381C0C"/>
    <w:rsid w:val="003D5419"/>
    <w:rsid w:val="00537F59"/>
    <w:rsid w:val="005F21CD"/>
    <w:rsid w:val="007166CE"/>
    <w:rsid w:val="007E1779"/>
    <w:rsid w:val="0083667B"/>
    <w:rsid w:val="00887C67"/>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AF33CF"/>
  <w15:chartTrackingRefBased/>
  <w15:docId w15:val="{6BCF34C4-5F68-43FA-9837-DDD35A406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3D541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3D5419"/>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3D5419"/>
  </w:style>
  <w:style w:type="paragraph" w:styleId="StandardWeb">
    <w:name w:val="Normal (Web)"/>
    <w:basedOn w:val="Standard"/>
    <w:uiPriority w:val="99"/>
    <w:semiHidden/>
    <w:unhideWhenUsed/>
    <w:rsid w:val="003D5419"/>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3D5419"/>
    <w:rPr>
      <w:i/>
      <w:iCs/>
    </w:rPr>
  </w:style>
  <w:style w:type="character" w:customStyle="1" w:styleId="screen-reader-text">
    <w:name w:val="screen-reader-text"/>
    <w:basedOn w:val="Absatz-Standardschriftart"/>
    <w:rsid w:val="003D5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41132892">
      <w:bodyDiv w:val="1"/>
      <w:marLeft w:val="0"/>
      <w:marRight w:val="0"/>
      <w:marTop w:val="0"/>
      <w:marBottom w:val="0"/>
      <w:divBdr>
        <w:top w:val="none" w:sz="0" w:space="0" w:color="auto"/>
        <w:left w:val="none" w:sz="0" w:space="0" w:color="auto"/>
        <w:bottom w:val="none" w:sz="0" w:space="0" w:color="auto"/>
        <w:right w:val="none" w:sz="0" w:space="0" w:color="auto"/>
      </w:divBdr>
      <w:divsChild>
        <w:div w:id="430972019">
          <w:marLeft w:val="0"/>
          <w:marRight w:val="0"/>
          <w:marTop w:val="0"/>
          <w:marBottom w:val="0"/>
          <w:divBdr>
            <w:top w:val="none" w:sz="0" w:space="0" w:color="auto"/>
            <w:left w:val="none" w:sz="0" w:space="0" w:color="auto"/>
            <w:bottom w:val="none" w:sz="0" w:space="0" w:color="auto"/>
            <w:right w:val="none" w:sz="0" w:space="0" w:color="auto"/>
          </w:divBdr>
        </w:div>
        <w:div w:id="112554727">
          <w:marLeft w:val="0"/>
          <w:marRight w:val="0"/>
          <w:marTop w:val="0"/>
          <w:marBottom w:val="0"/>
          <w:divBdr>
            <w:top w:val="none" w:sz="0" w:space="0" w:color="auto"/>
            <w:left w:val="none" w:sz="0" w:space="0" w:color="auto"/>
            <w:bottom w:val="none" w:sz="0" w:space="0" w:color="auto"/>
            <w:right w:val="none" w:sz="0" w:space="0" w:color="auto"/>
          </w:divBdr>
        </w:div>
        <w:div w:id="985746624">
          <w:marLeft w:val="0"/>
          <w:marRight w:val="0"/>
          <w:marTop w:val="0"/>
          <w:marBottom w:val="0"/>
          <w:divBdr>
            <w:top w:val="none" w:sz="0" w:space="0" w:color="auto"/>
            <w:left w:val="none" w:sz="0" w:space="0" w:color="auto"/>
            <w:bottom w:val="none" w:sz="0" w:space="0" w:color="auto"/>
            <w:right w:val="none" w:sz="0" w:space="0" w:color="auto"/>
          </w:divBdr>
        </w:div>
        <w:div w:id="1985696293">
          <w:marLeft w:val="0"/>
          <w:marRight w:val="0"/>
          <w:marTop w:val="0"/>
          <w:marBottom w:val="0"/>
          <w:divBdr>
            <w:top w:val="none" w:sz="0" w:space="0" w:color="auto"/>
            <w:left w:val="none" w:sz="0" w:space="0" w:color="auto"/>
            <w:bottom w:val="none" w:sz="0" w:space="0" w:color="auto"/>
            <w:right w:val="none" w:sz="0" w:space="0" w:color="auto"/>
          </w:divBdr>
        </w:div>
        <w:div w:id="1693606039">
          <w:marLeft w:val="0"/>
          <w:marRight w:val="0"/>
          <w:marTop w:val="0"/>
          <w:marBottom w:val="0"/>
          <w:divBdr>
            <w:top w:val="none" w:sz="0" w:space="0" w:color="auto"/>
            <w:left w:val="none" w:sz="0" w:space="0" w:color="auto"/>
            <w:bottom w:val="none" w:sz="0" w:space="0" w:color="auto"/>
            <w:right w:val="none" w:sz="0" w:space="0" w:color="auto"/>
          </w:divBdr>
        </w:div>
        <w:div w:id="373123092">
          <w:marLeft w:val="0"/>
          <w:marRight w:val="0"/>
          <w:marTop w:val="0"/>
          <w:marBottom w:val="0"/>
          <w:divBdr>
            <w:top w:val="none" w:sz="0" w:space="0" w:color="auto"/>
            <w:left w:val="none" w:sz="0" w:space="0" w:color="auto"/>
            <w:bottom w:val="none" w:sz="0" w:space="0" w:color="auto"/>
            <w:right w:val="none" w:sz="0" w:space="0" w:color="auto"/>
          </w:divBdr>
        </w:div>
        <w:div w:id="1716001040">
          <w:marLeft w:val="0"/>
          <w:marRight w:val="0"/>
          <w:marTop w:val="0"/>
          <w:marBottom w:val="0"/>
          <w:divBdr>
            <w:top w:val="none" w:sz="0" w:space="0" w:color="auto"/>
            <w:left w:val="none" w:sz="0" w:space="0" w:color="auto"/>
            <w:bottom w:val="none" w:sz="0" w:space="0" w:color="auto"/>
            <w:right w:val="none" w:sz="0" w:space="0" w:color="auto"/>
          </w:divBdr>
        </w:div>
        <w:div w:id="221644976">
          <w:marLeft w:val="0"/>
          <w:marRight w:val="0"/>
          <w:marTop w:val="0"/>
          <w:marBottom w:val="0"/>
          <w:divBdr>
            <w:top w:val="none" w:sz="0" w:space="0" w:color="auto"/>
            <w:left w:val="none" w:sz="0" w:space="0" w:color="auto"/>
            <w:bottom w:val="none" w:sz="0" w:space="0" w:color="auto"/>
            <w:right w:val="none" w:sz="0" w:space="0" w:color="auto"/>
          </w:divBdr>
        </w:div>
        <w:div w:id="1587885330">
          <w:marLeft w:val="0"/>
          <w:marRight w:val="0"/>
          <w:marTop w:val="0"/>
          <w:marBottom w:val="0"/>
          <w:divBdr>
            <w:top w:val="none" w:sz="0" w:space="0" w:color="auto"/>
            <w:left w:val="none" w:sz="0" w:space="0" w:color="auto"/>
            <w:bottom w:val="none" w:sz="0" w:space="0" w:color="auto"/>
            <w:right w:val="none" w:sz="0" w:space="0" w:color="auto"/>
          </w:divBdr>
        </w:div>
        <w:div w:id="2106918009">
          <w:marLeft w:val="0"/>
          <w:marRight w:val="0"/>
          <w:marTop w:val="0"/>
          <w:marBottom w:val="0"/>
          <w:divBdr>
            <w:top w:val="none" w:sz="0" w:space="0" w:color="auto"/>
            <w:left w:val="none" w:sz="0" w:space="0" w:color="auto"/>
            <w:bottom w:val="none" w:sz="0" w:space="0" w:color="auto"/>
            <w:right w:val="none" w:sz="0" w:space="0" w:color="auto"/>
          </w:divBdr>
        </w:div>
        <w:div w:id="567154672">
          <w:marLeft w:val="0"/>
          <w:marRight w:val="0"/>
          <w:marTop w:val="0"/>
          <w:marBottom w:val="0"/>
          <w:divBdr>
            <w:top w:val="none" w:sz="0" w:space="0" w:color="auto"/>
            <w:left w:val="none" w:sz="0" w:space="0" w:color="auto"/>
            <w:bottom w:val="none" w:sz="0" w:space="0" w:color="auto"/>
            <w:right w:val="none" w:sz="0" w:space="0" w:color="auto"/>
          </w:divBdr>
        </w:div>
        <w:div w:id="1317613905">
          <w:marLeft w:val="0"/>
          <w:marRight w:val="0"/>
          <w:marTop w:val="0"/>
          <w:marBottom w:val="0"/>
          <w:divBdr>
            <w:top w:val="none" w:sz="0" w:space="0" w:color="auto"/>
            <w:left w:val="none" w:sz="0" w:space="0" w:color="auto"/>
            <w:bottom w:val="none" w:sz="0" w:space="0" w:color="auto"/>
            <w:right w:val="none" w:sz="0" w:space="0" w:color="auto"/>
          </w:divBdr>
        </w:div>
        <w:div w:id="2111074467">
          <w:marLeft w:val="0"/>
          <w:marRight w:val="0"/>
          <w:marTop w:val="0"/>
          <w:marBottom w:val="0"/>
          <w:divBdr>
            <w:top w:val="none" w:sz="0" w:space="0" w:color="auto"/>
            <w:left w:val="none" w:sz="0" w:space="0" w:color="auto"/>
            <w:bottom w:val="none" w:sz="0" w:space="0" w:color="auto"/>
            <w:right w:val="none" w:sz="0" w:space="0" w:color="auto"/>
          </w:divBdr>
        </w:div>
        <w:div w:id="1240095669">
          <w:marLeft w:val="0"/>
          <w:marRight w:val="0"/>
          <w:marTop w:val="0"/>
          <w:marBottom w:val="0"/>
          <w:divBdr>
            <w:top w:val="none" w:sz="0" w:space="0" w:color="auto"/>
            <w:left w:val="none" w:sz="0" w:space="0" w:color="auto"/>
            <w:bottom w:val="none" w:sz="0" w:space="0" w:color="auto"/>
            <w:right w:val="none" w:sz="0" w:space="0" w:color="auto"/>
          </w:divBdr>
        </w:div>
        <w:div w:id="1333141769">
          <w:marLeft w:val="0"/>
          <w:marRight w:val="0"/>
          <w:marTop w:val="0"/>
          <w:marBottom w:val="0"/>
          <w:divBdr>
            <w:top w:val="none" w:sz="0" w:space="0" w:color="auto"/>
            <w:left w:val="none" w:sz="0" w:space="0" w:color="auto"/>
            <w:bottom w:val="none" w:sz="0" w:space="0" w:color="auto"/>
            <w:right w:val="none" w:sz="0" w:space="0" w:color="auto"/>
          </w:divBdr>
        </w:div>
        <w:div w:id="1496872628">
          <w:marLeft w:val="0"/>
          <w:marRight w:val="0"/>
          <w:marTop w:val="0"/>
          <w:marBottom w:val="0"/>
          <w:divBdr>
            <w:top w:val="none" w:sz="0" w:space="0" w:color="auto"/>
            <w:left w:val="none" w:sz="0" w:space="0" w:color="auto"/>
            <w:bottom w:val="none" w:sz="0" w:space="0" w:color="auto"/>
            <w:right w:val="none" w:sz="0" w:space="0" w:color="auto"/>
          </w:divBdr>
        </w:div>
        <w:div w:id="310133723">
          <w:marLeft w:val="0"/>
          <w:marRight w:val="0"/>
          <w:marTop w:val="0"/>
          <w:marBottom w:val="0"/>
          <w:divBdr>
            <w:top w:val="none" w:sz="0" w:space="0" w:color="auto"/>
            <w:left w:val="none" w:sz="0" w:space="0" w:color="auto"/>
            <w:bottom w:val="none" w:sz="0" w:space="0" w:color="auto"/>
            <w:right w:val="none" w:sz="0" w:space="0" w:color="auto"/>
          </w:divBdr>
        </w:div>
        <w:div w:id="1108430127">
          <w:marLeft w:val="0"/>
          <w:marRight w:val="0"/>
          <w:marTop w:val="0"/>
          <w:marBottom w:val="0"/>
          <w:divBdr>
            <w:top w:val="none" w:sz="0" w:space="0" w:color="auto"/>
            <w:left w:val="none" w:sz="0" w:space="0" w:color="auto"/>
            <w:bottom w:val="none" w:sz="0" w:space="0" w:color="auto"/>
            <w:right w:val="none" w:sz="0" w:space="0" w:color="auto"/>
          </w:divBdr>
        </w:div>
        <w:div w:id="540437782">
          <w:marLeft w:val="0"/>
          <w:marRight w:val="0"/>
          <w:marTop w:val="0"/>
          <w:marBottom w:val="0"/>
          <w:divBdr>
            <w:top w:val="none" w:sz="0" w:space="0" w:color="auto"/>
            <w:left w:val="none" w:sz="0" w:space="0" w:color="auto"/>
            <w:bottom w:val="none" w:sz="0" w:space="0" w:color="auto"/>
            <w:right w:val="none" w:sz="0" w:space="0" w:color="auto"/>
          </w:divBdr>
        </w:div>
        <w:div w:id="2130541327">
          <w:marLeft w:val="0"/>
          <w:marRight w:val="0"/>
          <w:marTop w:val="0"/>
          <w:marBottom w:val="0"/>
          <w:divBdr>
            <w:top w:val="none" w:sz="0" w:space="0" w:color="auto"/>
            <w:left w:val="none" w:sz="0" w:space="0" w:color="auto"/>
            <w:bottom w:val="none" w:sz="0" w:space="0" w:color="auto"/>
            <w:right w:val="none" w:sz="0" w:space="0" w:color="auto"/>
          </w:divBdr>
        </w:div>
      </w:divsChild>
    </w:div>
    <w:div w:id="772625655">
      <w:bodyDiv w:val="1"/>
      <w:marLeft w:val="0"/>
      <w:marRight w:val="0"/>
      <w:marTop w:val="0"/>
      <w:marBottom w:val="0"/>
      <w:divBdr>
        <w:top w:val="none" w:sz="0" w:space="0" w:color="auto"/>
        <w:left w:val="none" w:sz="0" w:space="0" w:color="auto"/>
        <w:bottom w:val="none" w:sz="0" w:space="0" w:color="auto"/>
        <w:right w:val="none" w:sz="0" w:space="0" w:color="auto"/>
      </w:divBdr>
      <w:divsChild>
        <w:div w:id="2111660963">
          <w:marLeft w:val="0"/>
          <w:marRight w:val="0"/>
          <w:marTop w:val="0"/>
          <w:marBottom w:val="0"/>
          <w:divBdr>
            <w:top w:val="none" w:sz="0" w:space="0" w:color="auto"/>
            <w:left w:val="none" w:sz="0" w:space="0" w:color="auto"/>
            <w:bottom w:val="none" w:sz="0" w:space="0" w:color="auto"/>
            <w:right w:val="none" w:sz="0" w:space="0" w:color="auto"/>
          </w:divBdr>
        </w:div>
        <w:div w:id="2095277389">
          <w:marLeft w:val="0"/>
          <w:marRight w:val="0"/>
          <w:marTop w:val="0"/>
          <w:marBottom w:val="0"/>
          <w:divBdr>
            <w:top w:val="none" w:sz="0" w:space="0" w:color="auto"/>
            <w:left w:val="none" w:sz="0" w:space="0" w:color="auto"/>
            <w:bottom w:val="none" w:sz="0" w:space="0" w:color="auto"/>
            <w:right w:val="none" w:sz="0" w:space="0" w:color="auto"/>
          </w:divBdr>
        </w:div>
        <w:div w:id="1375084492">
          <w:marLeft w:val="0"/>
          <w:marRight w:val="0"/>
          <w:marTop w:val="0"/>
          <w:marBottom w:val="0"/>
          <w:divBdr>
            <w:top w:val="none" w:sz="0" w:space="0" w:color="auto"/>
            <w:left w:val="none" w:sz="0" w:space="0" w:color="auto"/>
            <w:bottom w:val="none" w:sz="0" w:space="0" w:color="auto"/>
            <w:right w:val="none" w:sz="0" w:space="0" w:color="auto"/>
          </w:divBdr>
        </w:div>
        <w:div w:id="1573738626">
          <w:marLeft w:val="0"/>
          <w:marRight w:val="0"/>
          <w:marTop w:val="0"/>
          <w:marBottom w:val="0"/>
          <w:divBdr>
            <w:top w:val="none" w:sz="0" w:space="0" w:color="auto"/>
            <w:left w:val="none" w:sz="0" w:space="0" w:color="auto"/>
            <w:bottom w:val="none" w:sz="0" w:space="0" w:color="auto"/>
            <w:right w:val="none" w:sz="0" w:space="0" w:color="auto"/>
          </w:divBdr>
        </w:div>
        <w:div w:id="459687629">
          <w:marLeft w:val="0"/>
          <w:marRight w:val="0"/>
          <w:marTop w:val="0"/>
          <w:marBottom w:val="0"/>
          <w:divBdr>
            <w:top w:val="none" w:sz="0" w:space="0" w:color="auto"/>
            <w:left w:val="none" w:sz="0" w:space="0" w:color="auto"/>
            <w:bottom w:val="none" w:sz="0" w:space="0" w:color="auto"/>
            <w:right w:val="none" w:sz="0" w:space="0" w:color="auto"/>
          </w:divBdr>
        </w:div>
        <w:div w:id="116912843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07622349">
      <w:bodyDiv w:val="1"/>
      <w:marLeft w:val="0"/>
      <w:marRight w:val="0"/>
      <w:marTop w:val="0"/>
      <w:marBottom w:val="0"/>
      <w:divBdr>
        <w:top w:val="none" w:sz="0" w:space="0" w:color="auto"/>
        <w:left w:val="none" w:sz="0" w:space="0" w:color="auto"/>
        <w:bottom w:val="none" w:sz="0" w:space="0" w:color="auto"/>
        <w:right w:val="none" w:sz="0" w:space="0" w:color="auto"/>
      </w:divBdr>
      <w:divsChild>
        <w:div w:id="1053505150">
          <w:marLeft w:val="0"/>
          <w:marRight w:val="0"/>
          <w:marTop w:val="0"/>
          <w:marBottom w:val="0"/>
          <w:divBdr>
            <w:top w:val="none" w:sz="0" w:space="0" w:color="auto"/>
            <w:left w:val="none" w:sz="0" w:space="0" w:color="auto"/>
            <w:bottom w:val="none" w:sz="0" w:space="0" w:color="auto"/>
            <w:right w:val="none" w:sz="0" w:space="0" w:color="auto"/>
          </w:divBdr>
        </w:div>
        <w:div w:id="179590572">
          <w:marLeft w:val="0"/>
          <w:marRight w:val="0"/>
          <w:marTop w:val="0"/>
          <w:marBottom w:val="0"/>
          <w:divBdr>
            <w:top w:val="none" w:sz="0" w:space="0" w:color="auto"/>
            <w:left w:val="none" w:sz="0" w:space="0" w:color="auto"/>
            <w:bottom w:val="none" w:sz="0" w:space="0" w:color="auto"/>
            <w:right w:val="none" w:sz="0" w:space="0" w:color="auto"/>
          </w:divBdr>
        </w:div>
        <w:div w:id="965281097">
          <w:marLeft w:val="0"/>
          <w:marRight w:val="0"/>
          <w:marTop w:val="0"/>
          <w:marBottom w:val="0"/>
          <w:divBdr>
            <w:top w:val="none" w:sz="0" w:space="0" w:color="auto"/>
            <w:left w:val="none" w:sz="0" w:space="0" w:color="auto"/>
            <w:bottom w:val="none" w:sz="0" w:space="0" w:color="auto"/>
            <w:right w:val="none" w:sz="0" w:space="0" w:color="auto"/>
          </w:divBdr>
        </w:div>
        <w:div w:id="1157649627">
          <w:marLeft w:val="0"/>
          <w:marRight w:val="0"/>
          <w:marTop w:val="0"/>
          <w:marBottom w:val="0"/>
          <w:divBdr>
            <w:top w:val="none" w:sz="0" w:space="0" w:color="auto"/>
            <w:left w:val="none" w:sz="0" w:space="0" w:color="auto"/>
            <w:bottom w:val="none" w:sz="0" w:space="0" w:color="auto"/>
            <w:right w:val="none" w:sz="0" w:space="0" w:color="auto"/>
          </w:divBdr>
        </w:div>
        <w:div w:id="2087261798">
          <w:marLeft w:val="0"/>
          <w:marRight w:val="0"/>
          <w:marTop w:val="0"/>
          <w:marBottom w:val="0"/>
          <w:divBdr>
            <w:top w:val="none" w:sz="0" w:space="0" w:color="auto"/>
            <w:left w:val="none" w:sz="0" w:space="0" w:color="auto"/>
            <w:bottom w:val="none" w:sz="0" w:space="0" w:color="auto"/>
            <w:right w:val="none" w:sz="0" w:space="0" w:color="auto"/>
          </w:divBdr>
        </w:div>
        <w:div w:id="1454329172">
          <w:marLeft w:val="0"/>
          <w:marRight w:val="0"/>
          <w:marTop w:val="0"/>
          <w:marBottom w:val="0"/>
          <w:divBdr>
            <w:top w:val="none" w:sz="0" w:space="0" w:color="auto"/>
            <w:left w:val="none" w:sz="0" w:space="0" w:color="auto"/>
            <w:bottom w:val="none" w:sz="0" w:space="0" w:color="auto"/>
            <w:right w:val="none" w:sz="0" w:space="0" w:color="auto"/>
          </w:divBdr>
        </w:div>
        <w:div w:id="734745310">
          <w:marLeft w:val="0"/>
          <w:marRight w:val="0"/>
          <w:marTop w:val="0"/>
          <w:marBottom w:val="0"/>
          <w:divBdr>
            <w:top w:val="none" w:sz="0" w:space="0" w:color="auto"/>
            <w:left w:val="none" w:sz="0" w:space="0" w:color="auto"/>
            <w:bottom w:val="none" w:sz="0" w:space="0" w:color="auto"/>
            <w:right w:val="none" w:sz="0" w:space="0" w:color="auto"/>
          </w:divBdr>
        </w:div>
        <w:div w:id="1100250615">
          <w:marLeft w:val="0"/>
          <w:marRight w:val="0"/>
          <w:marTop w:val="0"/>
          <w:marBottom w:val="0"/>
          <w:divBdr>
            <w:top w:val="none" w:sz="0" w:space="0" w:color="auto"/>
            <w:left w:val="none" w:sz="0" w:space="0" w:color="auto"/>
            <w:bottom w:val="none" w:sz="0" w:space="0" w:color="auto"/>
            <w:right w:val="none" w:sz="0" w:space="0" w:color="auto"/>
          </w:divBdr>
        </w:div>
        <w:div w:id="302390143">
          <w:marLeft w:val="0"/>
          <w:marRight w:val="0"/>
          <w:marTop w:val="0"/>
          <w:marBottom w:val="0"/>
          <w:divBdr>
            <w:top w:val="none" w:sz="0" w:space="0" w:color="auto"/>
            <w:left w:val="none" w:sz="0" w:space="0" w:color="auto"/>
            <w:bottom w:val="none" w:sz="0" w:space="0" w:color="auto"/>
            <w:right w:val="none" w:sz="0" w:space="0" w:color="auto"/>
          </w:divBdr>
        </w:div>
        <w:div w:id="1800948642">
          <w:marLeft w:val="0"/>
          <w:marRight w:val="0"/>
          <w:marTop w:val="0"/>
          <w:marBottom w:val="0"/>
          <w:divBdr>
            <w:top w:val="none" w:sz="0" w:space="0" w:color="auto"/>
            <w:left w:val="none" w:sz="0" w:space="0" w:color="auto"/>
            <w:bottom w:val="none" w:sz="0" w:space="0" w:color="auto"/>
            <w:right w:val="none" w:sz="0" w:space="0" w:color="auto"/>
          </w:divBdr>
        </w:div>
        <w:div w:id="339238896">
          <w:marLeft w:val="0"/>
          <w:marRight w:val="0"/>
          <w:marTop w:val="0"/>
          <w:marBottom w:val="0"/>
          <w:divBdr>
            <w:top w:val="none" w:sz="0" w:space="0" w:color="auto"/>
            <w:left w:val="none" w:sz="0" w:space="0" w:color="auto"/>
            <w:bottom w:val="none" w:sz="0" w:space="0" w:color="auto"/>
            <w:right w:val="none" w:sz="0" w:space="0" w:color="auto"/>
          </w:divBdr>
        </w:div>
        <w:div w:id="282618280">
          <w:marLeft w:val="0"/>
          <w:marRight w:val="0"/>
          <w:marTop w:val="0"/>
          <w:marBottom w:val="0"/>
          <w:divBdr>
            <w:top w:val="none" w:sz="0" w:space="0" w:color="auto"/>
            <w:left w:val="none" w:sz="0" w:space="0" w:color="auto"/>
            <w:bottom w:val="none" w:sz="0" w:space="0" w:color="auto"/>
            <w:right w:val="none" w:sz="0" w:space="0" w:color="auto"/>
          </w:divBdr>
        </w:div>
        <w:div w:id="1773208770">
          <w:marLeft w:val="0"/>
          <w:marRight w:val="0"/>
          <w:marTop w:val="0"/>
          <w:marBottom w:val="0"/>
          <w:divBdr>
            <w:top w:val="none" w:sz="0" w:space="0" w:color="auto"/>
            <w:left w:val="none" w:sz="0" w:space="0" w:color="auto"/>
            <w:bottom w:val="none" w:sz="0" w:space="0" w:color="auto"/>
            <w:right w:val="none" w:sz="0" w:space="0" w:color="auto"/>
          </w:divBdr>
        </w:div>
        <w:div w:id="381682706">
          <w:marLeft w:val="0"/>
          <w:marRight w:val="0"/>
          <w:marTop w:val="0"/>
          <w:marBottom w:val="0"/>
          <w:divBdr>
            <w:top w:val="none" w:sz="0" w:space="0" w:color="auto"/>
            <w:left w:val="none" w:sz="0" w:space="0" w:color="auto"/>
            <w:bottom w:val="none" w:sz="0" w:space="0" w:color="auto"/>
            <w:right w:val="none" w:sz="0" w:space="0" w:color="auto"/>
          </w:divBdr>
        </w:div>
        <w:div w:id="751049428">
          <w:marLeft w:val="0"/>
          <w:marRight w:val="0"/>
          <w:marTop w:val="0"/>
          <w:marBottom w:val="0"/>
          <w:divBdr>
            <w:top w:val="none" w:sz="0" w:space="0" w:color="auto"/>
            <w:left w:val="none" w:sz="0" w:space="0" w:color="auto"/>
            <w:bottom w:val="none" w:sz="0" w:space="0" w:color="auto"/>
            <w:right w:val="none" w:sz="0" w:space="0" w:color="auto"/>
          </w:divBdr>
        </w:div>
        <w:div w:id="1054040235">
          <w:marLeft w:val="0"/>
          <w:marRight w:val="0"/>
          <w:marTop w:val="0"/>
          <w:marBottom w:val="0"/>
          <w:divBdr>
            <w:top w:val="none" w:sz="0" w:space="0" w:color="auto"/>
            <w:left w:val="none" w:sz="0" w:space="0" w:color="auto"/>
            <w:bottom w:val="none" w:sz="0" w:space="0" w:color="auto"/>
            <w:right w:val="none" w:sz="0" w:space="0" w:color="auto"/>
          </w:divBdr>
        </w:div>
        <w:div w:id="702097286">
          <w:marLeft w:val="0"/>
          <w:marRight w:val="0"/>
          <w:marTop w:val="0"/>
          <w:marBottom w:val="0"/>
          <w:divBdr>
            <w:top w:val="none" w:sz="0" w:space="0" w:color="auto"/>
            <w:left w:val="none" w:sz="0" w:space="0" w:color="auto"/>
            <w:bottom w:val="none" w:sz="0" w:space="0" w:color="auto"/>
            <w:right w:val="none" w:sz="0" w:space="0" w:color="auto"/>
          </w:divBdr>
        </w:div>
        <w:div w:id="1676571656">
          <w:marLeft w:val="0"/>
          <w:marRight w:val="0"/>
          <w:marTop w:val="0"/>
          <w:marBottom w:val="0"/>
          <w:divBdr>
            <w:top w:val="none" w:sz="0" w:space="0" w:color="auto"/>
            <w:left w:val="none" w:sz="0" w:space="0" w:color="auto"/>
            <w:bottom w:val="none" w:sz="0" w:space="0" w:color="auto"/>
            <w:right w:val="none" w:sz="0" w:space="0" w:color="auto"/>
          </w:divBdr>
        </w:div>
        <w:div w:id="341010174">
          <w:marLeft w:val="0"/>
          <w:marRight w:val="0"/>
          <w:marTop w:val="0"/>
          <w:marBottom w:val="0"/>
          <w:divBdr>
            <w:top w:val="none" w:sz="0" w:space="0" w:color="auto"/>
            <w:left w:val="none" w:sz="0" w:space="0" w:color="auto"/>
            <w:bottom w:val="none" w:sz="0" w:space="0" w:color="auto"/>
            <w:right w:val="none" w:sz="0" w:space="0" w:color="auto"/>
          </w:divBdr>
        </w:div>
        <w:div w:id="12744817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27</Pages>
  <Words>4384</Words>
  <Characters>27623</Characters>
  <Application>Microsoft Office Word</Application>
  <DocSecurity>0</DocSecurity>
  <Lines>230</Lines>
  <Paragraphs>63</Paragraphs>
  <ScaleCrop>false</ScaleCrop>
  <HeadingPairs>
    <vt:vector size="4" baseType="variant">
      <vt:variant>
        <vt:lpstr>Titel</vt:lpstr>
      </vt:variant>
      <vt:variant>
        <vt:i4>1</vt:i4>
      </vt:variant>
      <vt:variant>
        <vt:lpstr>Überschriften</vt:lpstr>
      </vt:variant>
      <vt:variant>
        <vt:i4>26</vt:i4>
      </vt:variant>
    </vt:vector>
  </HeadingPairs>
  <TitlesOfParts>
    <vt:vector size="27" baseType="lpstr">
      <vt:lpstr/>
      <vt:lpstr>Schmolk, Benjamin - Lieder</vt:lpstr>
      <vt:lpstr>Vorwort</vt:lpstr>
      <vt:lpstr>Ach! daß wir Friede sollten hören, </vt:lpstr>
      <vt:lpstr>Ach Jesu, nimm mein Herz von mir </vt:lpstr>
      <vt:lpstr>Ach! wenn ich dich, mein Gott, nur habe</vt:lpstr>
      <vt:lpstr>Der Tod ist todt, das Leben lebet </vt:lpstr>
      <vt:lpstr>Du Gesegneter des Herrn </vt:lpstr>
      <vt:lpstr>Du Herr der Seraphinen </vt:lpstr>
      <vt:lpstr>Gott der Juden, Gott der Heiden </vt:lpstr>
      <vt:lpstr>Hochgeborner Gottessohn </vt:lpstr>
      <vt:lpstr>Hosianna Davids Sohn </vt:lpstr>
      <vt:lpstr>Hosianna, Davids Sohn. </vt:lpstr>
      <vt:lpstr>Jakobs Stern, du Licht der Erden </vt:lpstr>
      <vt:lpstr>Jesus lebet, so leb ich auch </vt:lpstr>
      <vt:lpstr>Jesus soll die Loosung sein </vt:lpstr>
      <vt:lpstr>Komm, du Heiden Heiland, an </vt:lpstr>
      <vt:lpstr>Mein Gott, Du bist und bleibst mein Gott </vt:lpstr>
      <vt:lpstr>Mein Gott, ich wart auf Deine Stunde </vt:lpstr>
      <vt:lpstr>Mein Jesus stirbt, was soll ich leben? </vt:lpstr>
      <vt:lpstr>O Anfang, sonder Ende, </vt:lpstr>
      <vt:lpstr>O Liebe über alle Liebe </vt:lpstr>
      <vt:lpstr>Seele, geh auf Golgatha </vt:lpstr>
      <vt:lpstr>Seht, welch ein Mensch ist das! </vt:lpstr>
      <vt:lpstr>Uns ist ein Kind geboren </vt:lpstr>
      <vt:lpstr>Weicht, Ihr Berge </vt:lpstr>
      <vt:lpstr>Quellen:</vt:lpstr>
    </vt:vector>
  </TitlesOfParts>
  <LinksUpToDate>false</LinksUpToDate>
  <CharactersWithSpaces>31944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2020-10-31T09:28:00Z</dcterms:created>
  <dcterms:modified xsi:type="dcterms:W3CDTF">2020-11-01T08:25:00Z</dcterms:modified>
  <dc:title>Lieder</dc:title>
  <dc:creator>Schmolk, Benjamin</dc:creator>
  <cp:keywords>Lieder</cp:keywords>
  <dc:language>de</dc:language>
</cp:coreProperties>
</file>